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6B4" w:rsidRPr="00CB0F44" w:rsidRDefault="00CB0F44" w:rsidP="00CB0F44">
      <w:pPr>
        <w:autoSpaceDE w:val="0"/>
        <w:autoSpaceDN w:val="0"/>
        <w:spacing w:after="78" w:line="220" w:lineRule="exact"/>
        <w:jc w:val="right"/>
        <w:rPr>
          <w:lang w:val="ru-RU"/>
        </w:rPr>
      </w:pPr>
      <w:r>
        <w:rPr>
          <w:lang w:val="ru-RU"/>
        </w:rPr>
        <w:t>2.1.10.</w:t>
      </w:r>
    </w:p>
    <w:p w:rsidR="00815C2D" w:rsidRPr="00D035BE" w:rsidRDefault="00815C2D" w:rsidP="00815C2D">
      <w:pPr>
        <w:tabs>
          <w:tab w:val="left" w:pos="195"/>
          <w:tab w:val="center" w:pos="4818"/>
        </w:tabs>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Муниципальное бюджетное общеобразовательное учреждение</w:t>
      </w:r>
    </w:p>
    <w:p w:rsidR="00815C2D" w:rsidRPr="00D035BE" w:rsidRDefault="00815C2D" w:rsidP="00815C2D">
      <w:pPr>
        <w:spacing w:after="0" w:line="240" w:lineRule="auto"/>
        <w:jc w:val="center"/>
        <w:rPr>
          <w:rFonts w:ascii="Times New Roman" w:hAnsi="Times New Roman"/>
          <w:sz w:val="24"/>
          <w:szCs w:val="24"/>
          <w:lang w:val="ru-RU"/>
        </w:rPr>
      </w:pPr>
      <w:r w:rsidRPr="00D035BE">
        <w:rPr>
          <w:rFonts w:ascii="Times New Roman" w:hAnsi="Times New Roman"/>
          <w:sz w:val="24"/>
          <w:szCs w:val="24"/>
          <w:lang w:val="ru-RU"/>
        </w:rPr>
        <w:t>«Кузембетьевская средняя общеобразовательная школа им.Х.Г.Хусаинова»</w:t>
      </w:r>
    </w:p>
    <w:p w:rsidR="00815C2D" w:rsidRPr="00D035BE" w:rsidRDefault="00815C2D" w:rsidP="00815C2D">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 xml:space="preserve">Мензелинского муниципального района  </w:t>
      </w:r>
    </w:p>
    <w:p w:rsidR="00815C2D" w:rsidRPr="00D035BE" w:rsidRDefault="00815C2D" w:rsidP="00815C2D">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Республики Татарстан</w:t>
      </w: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24"/>
          <w:szCs w:val="24"/>
          <w:lang w:val="ru-RU"/>
        </w:rPr>
      </w:pPr>
    </w:p>
    <w:p w:rsidR="00815C2D" w:rsidRPr="00A0172B" w:rsidRDefault="00815C2D" w:rsidP="00815C2D">
      <w:pPr>
        <w:jc w:val="center"/>
        <w:rPr>
          <w:rFonts w:ascii="Times New Roman" w:hAnsi="Times New Roman" w:cs="Times New Roman"/>
          <w:sz w:val="36"/>
          <w:szCs w:val="36"/>
          <w:lang w:val="ru-RU"/>
        </w:rPr>
      </w:pPr>
    </w:p>
    <w:p w:rsidR="00815C2D" w:rsidRDefault="00815C2D" w:rsidP="00815C2D">
      <w:pPr>
        <w:jc w:val="center"/>
        <w:rPr>
          <w:rFonts w:ascii="Times New Roman" w:hAnsi="Times New Roman" w:cs="Times New Roman"/>
          <w:b/>
          <w:sz w:val="36"/>
          <w:szCs w:val="36"/>
          <w:lang w:val="ru-RU"/>
        </w:rPr>
      </w:pPr>
      <w:r w:rsidRPr="00E60369">
        <w:rPr>
          <w:rFonts w:ascii="Times New Roman" w:hAnsi="Times New Roman" w:cs="Times New Roman"/>
          <w:b/>
          <w:sz w:val="36"/>
          <w:szCs w:val="36"/>
          <w:lang w:val="ru-RU"/>
        </w:rPr>
        <w:t>Рабочая программа</w:t>
      </w:r>
    </w:p>
    <w:p w:rsidR="00815C2D" w:rsidRPr="00815C2D" w:rsidRDefault="00815C2D" w:rsidP="00815C2D">
      <w:pPr>
        <w:autoSpaceDE w:val="0"/>
        <w:autoSpaceDN w:val="0"/>
        <w:spacing w:before="310" w:after="0" w:line="230" w:lineRule="auto"/>
        <w:jc w:val="center"/>
        <w:rPr>
          <w:lang w:val="ru-RU"/>
        </w:rPr>
      </w:pPr>
      <w:r w:rsidRPr="00815C2D">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815C2D">
        <w:rPr>
          <w:rFonts w:ascii="Times New Roman" w:eastAsia="Times New Roman" w:hAnsi="Times New Roman"/>
          <w:b/>
          <w:color w:val="000000"/>
          <w:sz w:val="24"/>
          <w:lang w:val="ru-RU"/>
        </w:rPr>
        <w:t xml:space="preserve"> 5056604)</w:t>
      </w:r>
    </w:p>
    <w:p w:rsidR="00815C2D" w:rsidRPr="00A0172B" w:rsidRDefault="00815C2D" w:rsidP="00815C2D">
      <w:pPr>
        <w:jc w:val="center"/>
        <w:rPr>
          <w:rFonts w:ascii="Times New Roman" w:hAnsi="Times New Roman" w:cs="Times New Roman"/>
          <w:b/>
          <w:sz w:val="36"/>
          <w:szCs w:val="36"/>
          <w:lang w:val="ru-RU"/>
        </w:rPr>
      </w:pPr>
      <w:r w:rsidRPr="00A0172B">
        <w:rPr>
          <w:rFonts w:ascii="Times New Roman" w:hAnsi="Times New Roman" w:cs="Times New Roman"/>
          <w:b/>
          <w:sz w:val="36"/>
          <w:szCs w:val="36"/>
          <w:lang w:val="ru-RU"/>
        </w:rPr>
        <w:t xml:space="preserve">по </w:t>
      </w:r>
      <w:r>
        <w:rPr>
          <w:rFonts w:ascii="Times New Roman" w:hAnsi="Times New Roman" w:cs="Times New Roman"/>
          <w:b/>
          <w:sz w:val="36"/>
          <w:szCs w:val="36"/>
          <w:lang w:val="ru-RU"/>
        </w:rPr>
        <w:t>изобразительному искусству</w:t>
      </w:r>
    </w:p>
    <w:p w:rsidR="00815C2D" w:rsidRPr="00801D86" w:rsidRDefault="00815C2D" w:rsidP="00815C2D">
      <w:pPr>
        <w:jc w:val="center"/>
        <w:rPr>
          <w:rFonts w:ascii="Times New Roman" w:hAnsi="Times New Roman" w:cs="Times New Roman"/>
          <w:b/>
          <w:sz w:val="36"/>
          <w:szCs w:val="36"/>
          <w:lang w:val="ru-RU"/>
        </w:rPr>
      </w:pPr>
      <w:r w:rsidRPr="00801D86">
        <w:rPr>
          <w:rFonts w:ascii="Times New Roman" w:hAnsi="Times New Roman" w:cs="Times New Roman"/>
          <w:sz w:val="36"/>
          <w:szCs w:val="36"/>
          <w:lang w:val="ru-RU"/>
        </w:rPr>
        <w:t xml:space="preserve">Уровень образования: </w:t>
      </w:r>
      <w:r w:rsidRPr="00801D86">
        <w:rPr>
          <w:rFonts w:ascii="Times New Roman" w:hAnsi="Times New Roman" w:cs="Times New Roman"/>
          <w:b/>
          <w:sz w:val="36"/>
          <w:szCs w:val="36"/>
          <w:lang w:val="ru-RU"/>
        </w:rPr>
        <w:t>начальное общее образование</w:t>
      </w:r>
    </w:p>
    <w:p w:rsidR="00815C2D" w:rsidRPr="00801D86" w:rsidRDefault="00815C2D" w:rsidP="00815C2D">
      <w:pPr>
        <w:jc w:val="center"/>
        <w:rPr>
          <w:rFonts w:ascii="Times New Roman" w:hAnsi="Times New Roman" w:cs="Times New Roman"/>
          <w:b/>
          <w:sz w:val="36"/>
          <w:szCs w:val="36"/>
          <w:lang w:val="ru-RU"/>
        </w:rPr>
      </w:pPr>
    </w:p>
    <w:p w:rsidR="00815C2D" w:rsidRPr="00801D86" w:rsidRDefault="00815C2D" w:rsidP="00815C2D">
      <w:pPr>
        <w:jc w:val="center"/>
        <w:rPr>
          <w:rFonts w:ascii="Times New Roman" w:hAnsi="Times New Roman" w:cs="Times New Roman"/>
          <w:b/>
          <w:sz w:val="36"/>
          <w:szCs w:val="36"/>
          <w:lang w:val="ru-RU"/>
        </w:rPr>
      </w:pPr>
    </w:p>
    <w:p w:rsidR="00815C2D" w:rsidRPr="00801D86" w:rsidRDefault="00815C2D" w:rsidP="00815C2D">
      <w:pPr>
        <w:jc w:val="center"/>
        <w:rPr>
          <w:rFonts w:ascii="Times New Roman" w:hAnsi="Times New Roman" w:cs="Times New Roman"/>
          <w:b/>
          <w:sz w:val="36"/>
          <w:szCs w:val="36"/>
          <w:lang w:val="ru-RU"/>
        </w:rPr>
      </w:pPr>
    </w:p>
    <w:p w:rsidR="00815C2D" w:rsidRPr="00801D86" w:rsidRDefault="00815C2D" w:rsidP="00815C2D">
      <w:pPr>
        <w:jc w:val="center"/>
        <w:rPr>
          <w:rFonts w:ascii="Times New Roman" w:hAnsi="Times New Roman" w:cs="Times New Roman"/>
          <w:b/>
          <w:sz w:val="20"/>
          <w:szCs w:val="20"/>
          <w:lang w:val="ru-RU"/>
        </w:rPr>
      </w:pPr>
    </w:p>
    <w:p w:rsidR="00815C2D" w:rsidRPr="00801D86" w:rsidRDefault="00815C2D" w:rsidP="00815C2D">
      <w:pPr>
        <w:jc w:val="center"/>
        <w:rPr>
          <w:rFonts w:ascii="Times New Roman" w:hAnsi="Times New Roman" w:cs="Times New Roman"/>
          <w:b/>
          <w:sz w:val="28"/>
          <w:szCs w:val="28"/>
          <w:lang w:val="ru-RU"/>
        </w:rPr>
      </w:pPr>
    </w:p>
    <w:p w:rsidR="00815C2D" w:rsidRPr="00801D86" w:rsidRDefault="00815C2D" w:rsidP="00815C2D">
      <w:pPr>
        <w:jc w:val="center"/>
        <w:rPr>
          <w:rFonts w:ascii="Times New Roman" w:hAnsi="Times New Roman" w:cs="Times New Roman"/>
          <w:sz w:val="24"/>
          <w:szCs w:val="24"/>
          <w:lang w:val="ru-RU"/>
        </w:rPr>
      </w:pPr>
    </w:p>
    <w:p w:rsidR="00815C2D" w:rsidRPr="00801D86" w:rsidRDefault="00815C2D" w:rsidP="00815C2D">
      <w:pPr>
        <w:jc w:val="center"/>
        <w:rPr>
          <w:rFonts w:ascii="Times New Roman" w:hAnsi="Times New Roman" w:cs="Times New Roman"/>
          <w:sz w:val="24"/>
          <w:szCs w:val="24"/>
          <w:lang w:val="ru-RU"/>
        </w:rPr>
      </w:pPr>
    </w:p>
    <w:p w:rsidR="00815C2D" w:rsidRPr="00801D86" w:rsidRDefault="00815C2D" w:rsidP="00815C2D">
      <w:pPr>
        <w:jc w:val="center"/>
        <w:rPr>
          <w:rFonts w:ascii="Times New Roman" w:hAnsi="Times New Roman" w:cs="Times New Roman"/>
          <w:sz w:val="24"/>
          <w:szCs w:val="24"/>
          <w:lang w:val="ru-RU"/>
        </w:rPr>
      </w:pPr>
    </w:p>
    <w:p w:rsidR="00815C2D" w:rsidRPr="00801D86" w:rsidRDefault="00815C2D" w:rsidP="00815C2D">
      <w:pPr>
        <w:jc w:val="center"/>
        <w:rPr>
          <w:rFonts w:ascii="Times New Roman" w:hAnsi="Times New Roman" w:cs="Times New Roman"/>
          <w:sz w:val="24"/>
          <w:szCs w:val="24"/>
          <w:lang w:val="ru-RU"/>
        </w:rPr>
      </w:pPr>
    </w:p>
    <w:p w:rsidR="00815C2D" w:rsidRDefault="00815C2D">
      <w:pPr>
        <w:autoSpaceDE w:val="0"/>
        <w:autoSpaceDN w:val="0"/>
        <w:spacing w:before="310" w:after="0" w:line="230" w:lineRule="auto"/>
        <w:jc w:val="center"/>
        <w:rPr>
          <w:rFonts w:ascii="Times New Roman" w:eastAsia="Times New Roman" w:hAnsi="Times New Roman"/>
          <w:b/>
          <w:color w:val="000000"/>
          <w:sz w:val="24"/>
          <w:lang w:val="ru-RU"/>
        </w:rPr>
      </w:pPr>
    </w:p>
    <w:p w:rsidR="002F36B4" w:rsidRPr="00815C2D" w:rsidRDefault="002F36B4">
      <w:pPr>
        <w:rPr>
          <w:lang w:val="ru-RU"/>
        </w:rPr>
        <w:sectPr w:rsidR="002F36B4" w:rsidRPr="00815C2D">
          <w:pgSz w:w="11900" w:h="16840"/>
          <w:pgMar w:top="298" w:right="1440" w:bottom="656" w:left="1440" w:header="720" w:footer="720" w:gutter="0"/>
          <w:cols w:space="720" w:equalWidth="0">
            <w:col w:w="9020"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b/>
          <w:color w:val="000000"/>
          <w:sz w:val="24"/>
          <w:lang w:val="ru-RU"/>
        </w:rPr>
        <w:t>ПОЯСНИТЕЛЬНАЯ ЗАПИСКА</w:t>
      </w:r>
    </w:p>
    <w:p w:rsidR="002F36B4" w:rsidRPr="00815C2D" w:rsidRDefault="00AC1D45">
      <w:pPr>
        <w:autoSpaceDE w:val="0"/>
        <w:autoSpaceDN w:val="0"/>
        <w:spacing w:before="346" w:after="0"/>
        <w:ind w:right="288" w:firstLine="180"/>
        <w:rPr>
          <w:lang w:val="ru-RU"/>
        </w:rPr>
      </w:pPr>
      <w:r w:rsidRPr="00815C2D">
        <w:rPr>
          <w:rFonts w:ascii="Times New Roman" w:eastAsia="Times New Roman" w:hAnsi="Times New Roman"/>
          <w:color w:val="000000"/>
          <w:sz w:val="24"/>
          <w:lang w:val="ru-RU"/>
        </w:rPr>
        <w:t>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p>
    <w:p w:rsidR="002F36B4" w:rsidRPr="00815C2D" w:rsidRDefault="00AC1D45">
      <w:pPr>
        <w:autoSpaceDE w:val="0"/>
        <w:autoSpaceDN w:val="0"/>
        <w:spacing w:before="70" w:after="0" w:line="278" w:lineRule="auto"/>
        <w:ind w:right="144" w:firstLine="180"/>
        <w:rPr>
          <w:lang w:val="ru-RU"/>
        </w:rPr>
      </w:pPr>
      <w:r w:rsidRPr="00815C2D">
        <w:rPr>
          <w:rFonts w:ascii="Times New Roman" w:eastAsia="Times New Roman" w:hAnsi="Times New Roman"/>
          <w:color w:val="000000"/>
          <w:sz w:val="24"/>
          <w:lang w:val="ru-RU"/>
        </w:rPr>
        <w:t xml:space="preserve">Цель преподавания предмета «Изобразительное искусство» состоит в формировании </w:t>
      </w:r>
      <w:r w:rsidRPr="00815C2D">
        <w:rPr>
          <w:lang w:val="ru-RU"/>
        </w:rPr>
        <w:br/>
      </w:r>
      <w:r w:rsidRPr="00815C2D">
        <w:rPr>
          <w:rFonts w:ascii="Times New Roman" w:eastAsia="Times New Roman" w:hAnsi="Times New Roman"/>
          <w:color w:val="000000"/>
          <w:sz w:val="24"/>
          <w:lang w:val="ru-RU"/>
        </w:rPr>
        <w:t>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p>
    <w:p w:rsidR="002F36B4" w:rsidRPr="00815C2D" w:rsidRDefault="00AC1D45">
      <w:pPr>
        <w:autoSpaceDE w:val="0"/>
        <w:autoSpaceDN w:val="0"/>
        <w:spacing w:before="70" w:after="0" w:line="271" w:lineRule="auto"/>
        <w:ind w:right="576" w:firstLine="180"/>
        <w:rPr>
          <w:lang w:val="ru-RU"/>
        </w:rPr>
      </w:pPr>
      <w:r w:rsidRPr="00815C2D">
        <w:rPr>
          <w:rFonts w:ascii="Times New Roman" w:eastAsia="Times New Roman" w:hAnsi="Times New Roman"/>
          <w:color w:val="000000"/>
          <w:sz w:val="24"/>
          <w:lang w:val="ru-RU"/>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2F36B4" w:rsidRPr="00815C2D" w:rsidRDefault="00AC1D45">
      <w:pPr>
        <w:autoSpaceDE w:val="0"/>
        <w:autoSpaceDN w:val="0"/>
        <w:spacing w:before="70" w:after="0" w:line="286" w:lineRule="auto"/>
        <w:ind w:right="144" w:firstLine="180"/>
        <w:rPr>
          <w:lang w:val="ru-RU"/>
        </w:rPr>
      </w:pPr>
      <w:r w:rsidRPr="00815C2D">
        <w:rPr>
          <w:rFonts w:ascii="Times New Roman" w:eastAsia="Times New Roman" w:hAnsi="Times New Roman"/>
          <w:color w:val="000000"/>
          <w:sz w:val="24"/>
          <w:lang w:val="ru-RU"/>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2F36B4" w:rsidRPr="00815C2D" w:rsidRDefault="00AC1D45">
      <w:pPr>
        <w:autoSpaceDE w:val="0"/>
        <w:autoSpaceDN w:val="0"/>
        <w:spacing w:before="70" w:after="0" w:line="271" w:lineRule="auto"/>
        <w:ind w:right="144" w:firstLine="180"/>
        <w:rPr>
          <w:lang w:val="ru-RU"/>
        </w:rPr>
      </w:pPr>
      <w:r w:rsidRPr="00815C2D">
        <w:rPr>
          <w:rFonts w:ascii="Times New Roman" w:eastAsia="Times New Roman" w:hAnsi="Times New Roman"/>
          <w:color w:val="000000"/>
          <w:sz w:val="24"/>
          <w:lang w:val="ru-RU"/>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2F36B4" w:rsidRPr="00815C2D" w:rsidRDefault="00AC1D45">
      <w:pPr>
        <w:autoSpaceDE w:val="0"/>
        <w:autoSpaceDN w:val="0"/>
        <w:spacing w:before="70" w:after="0"/>
        <w:ind w:right="288" w:firstLine="180"/>
        <w:rPr>
          <w:lang w:val="ru-RU"/>
        </w:rPr>
      </w:pPr>
      <w:r w:rsidRPr="00815C2D">
        <w:rPr>
          <w:rFonts w:ascii="Times New Roman" w:eastAsia="Times New Roman" w:hAnsi="Times New Roman"/>
          <w:color w:val="000000"/>
          <w:sz w:val="24"/>
          <w:lang w:val="ru-RU"/>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2F36B4" w:rsidRPr="00815C2D" w:rsidRDefault="00AC1D45">
      <w:pPr>
        <w:autoSpaceDE w:val="0"/>
        <w:autoSpaceDN w:val="0"/>
        <w:spacing w:before="72" w:after="0" w:line="281" w:lineRule="auto"/>
        <w:ind w:right="288" w:firstLine="180"/>
        <w:rPr>
          <w:lang w:val="ru-RU"/>
        </w:rPr>
      </w:pPr>
      <w:r w:rsidRPr="00815C2D">
        <w:rPr>
          <w:rFonts w:ascii="Times New Roman" w:eastAsia="Times New Roman" w:hAnsi="Times New Roman"/>
          <w:color w:val="000000"/>
          <w:sz w:val="24"/>
          <w:lang w:val="ru-RU"/>
        </w:rP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sidRPr="00815C2D">
        <w:rPr>
          <w:rFonts w:ascii="Times New Roman" w:eastAsia="Times New Roman" w:hAnsi="Times New Roman"/>
          <w:i/>
          <w:color w:val="000000"/>
          <w:sz w:val="24"/>
          <w:lang w:val="ru-RU"/>
        </w:rPr>
        <w:t xml:space="preserve">художественно-творческая деятельность занимает приоритетное пространство учебного времени. При опоре на восприятие </w:t>
      </w:r>
      <w:r w:rsidRPr="00815C2D">
        <w:rPr>
          <w:rFonts w:ascii="Times New Roman" w:eastAsia="Times New Roman" w:hAnsi="Times New Roman"/>
          <w:color w:val="000000"/>
          <w:sz w:val="24"/>
          <w:lang w:val="ru-RU"/>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2F36B4" w:rsidRPr="00815C2D" w:rsidRDefault="00AC1D45">
      <w:pPr>
        <w:tabs>
          <w:tab w:val="left" w:pos="180"/>
        </w:tabs>
        <w:autoSpaceDE w:val="0"/>
        <w:autoSpaceDN w:val="0"/>
        <w:spacing w:before="70" w:after="0" w:line="281" w:lineRule="auto"/>
        <w:rPr>
          <w:lang w:val="ru-RU"/>
        </w:rPr>
      </w:pPr>
      <w:r w:rsidRPr="00815C2D">
        <w:rPr>
          <w:lang w:val="ru-RU"/>
        </w:rPr>
        <w:tab/>
      </w:r>
      <w:r w:rsidRPr="00815C2D">
        <w:rPr>
          <w:rFonts w:ascii="Times New Roman" w:eastAsia="Times New Roman" w:hAnsi="Times New Roman"/>
          <w:color w:val="000000"/>
          <w:sz w:val="24"/>
          <w:lang w:val="ru-RU"/>
        </w:rPr>
        <w:t xml:space="preserve">Рабочая программа учитывает психолого-возрастные особенности развития детей 7—8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 </w:t>
      </w:r>
      <w:r w:rsidRPr="00815C2D">
        <w:rPr>
          <w:lang w:val="ru-RU"/>
        </w:rPr>
        <w:tab/>
      </w:r>
      <w:r w:rsidRPr="00815C2D">
        <w:rPr>
          <w:rFonts w:ascii="Times New Roman" w:eastAsia="Times New Roman" w:hAnsi="Times New Roman"/>
          <w:color w:val="000000"/>
          <w:sz w:val="24"/>
          <w:lang w:val="ru-RU"/>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rsidR="002F36B4" w:rsidRPr="00815C2D" w:rsidRDefault="00AC1D45">
      <w:pPr>
        <w:tabs>
          <w:tab w:val="left" w:pos="180"/>
        </w:tabs>
        <w:autoSpaceDE w:val="0"/>
        <w:autoSpaceDN w:val="0"/>
        <w:spacing w:before="190" w:after="0" w:line="262" w:lineRule="auto"/>
        <w:ind w:right="576"/>
        <w:rPr>
          <w:lang w:val="ru-RU"/>
        </w:rPr>
      </w:pPr>
      <w:r w:rsidRPr="00815C2D">
        <w:rPr>
          <w:lang w:val="ru-RU"/>
        </w:rPr>
        <w:tab/>
      </w:r>
      <w:r w:rsidRPr="00815C2D">
        <w:rPr>
          <w:rFonts w:ascii="Times New Roman" w:eastAsia="Times New Roman" w:hAnsi="Times New Roman"/>
          <w:b/>
          <w:color w:val="000000"/>
          <w:sz w:val="24"/>
          <w:lang w:val="ru-RU"/>
        </w:rPr>
        <w:t>МЕСТО УЧЕБНОГО ПРЕДМЕТА «ИЗОБРАЗИТЕЛЬНОЕ ИСКУССТВО» В УЧЕБНОМ ПЛАНЕ</w:t>
      </w:r>
    </w:p>
    <w:p w:rsidR="002F36B4" w:rsidRPr="00815C2D" w:rsidRDefault="00AC1D45">
      <w:pPr>
        <w:tabs>
          <w:tab w:val="left" w:pos="180"/>
        </w:tabs>
        <w:autoSpaceDE w:val="0"/>
        <w:autoSpaceDN w:val="0"/>
        <w:spacing w:before="19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w:t>
      </w:r>
    </w:p>
    <w:p w:rsidR="002F36B4" w:rsidRPr="00815C2D" w:rsidRDefault="002F36B4">
      <w:pPr>
        <w:rPr>
          <w:lang w:val="ru-RU"/>
        </w:rPr>
        <w:sectPr w:rsidR="002F36B4" w:rsidRPr="00815C2D">
          <w:pgSz w:w="11900" w:h="16840"/>
          <w:pgMar w:top="298" w:right="650" w:bottom="338" w:left="666" w:header="720" w:footer="720" w:gutter="0"/>
          <w:cols w:space="720" w:equalWidth="0">
            <w:col w:w="10584"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rPr>
          <w:lang w:val="ru-RU"/>
        </w:rPr>
      </w:pPr>
      <w:r w:rsidRPr="00815C2D">
        <w:rPr>
          <w:rFonts w:ascii="Times New Roman" w:eastAsia="Times New Roman" w:hAnsi="Times New Roman"/>
          <w:color w:val="000000"/>
          <w:sz w:val="24"/>
          <w:lang w:val="ru-RU"/>
        </w:rPr>
        <w:t>«Искусство»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содержания всех модулей в 1-4 классах обязательно.</w:t>
      </w:r>
    </w:p>
    <w:p w:rsidR="002F36B4" w:rsidRPr="00815C2D" w:rsidRDefault="00AC1D45">
      <w:pPr>
        <w:autoSpaceDE w:val="0"/>
        <w:autoSpaceDN w:val="0"/>
        <w:spacing w:before="70" w:after="0" w:line="281" w:lineRule="auto"/>
        <w:ind w:firstLine="180"/>
        <w:rPr>
          <w:lang w:val="ru-RU"/>
        </w:rPr>
      </w:pPr>
      <w:r w:rsidRPr="00815C2D">
        <w:rPr>
          <w:rFonts w:ascii="Times New Roman" w:eastAsia="Times New Roman" w:hAnsi="Times New Roman"/>
          <w:color w:val="000000"/>
          <w:sz w:val="24"/>
          <w:lang w:val="ru-RU"/>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2F36B4" w:rsidRPr="00815C2D" w:rsidRDefault="00AC1D45">
      <w:pPr>
        <w:autoSpaceDE w:val="0"/>
        <w:autoSpaceDN w:val="0"/>
        <w:spacing w:before="192" w:after="0" w:line="262" w:lineRule="auto"/>
        <w:rPr>
          <w:lang w:val="ru-RU"/>
        </w:rPr>
      </w:pPr>
      <w:r w:rsidRPr="00815C2D">
        <w:rPr>
          <w:rFonts w:ascii="Times New Roman" w:eastAsia="Times New Roman" w:hAnsi="Times New Roman"/>
          <w:color w:val="000000"/>
          <w:sz w:val="24"/>
          <w:lang w:val="ru-RU"/>
        </w:rPr>
        <w:t>Общее число часов, отведённых на изучение учебного предмета «Изобразительное искусство», — 135 ч (один час в неделю в каждом классе).</w:t>
      </w:r>
    </w:p>
    <w:p w:rsidR="002F36B4" w:rsidRPr="00815C2D" w:rsidRDefault="00AC1D45">
      <w:pPr>
        <w:autoSpaceDE w:val="0"/>
        <w:autoSpaceDN w:val="0"/>
        <w:spacing w:before="70" w:after="0" w:line="230" w:lineRule="auto"/>
        <w:rPr>
          <w:lang w:val="ru-RU"/>
        </w:rPr>
      </w:pPr>
      <w:r w:rsidRPr="00815C2D">
        <w:rPr>
          <w:rFonts w:ascii="Times New Roman" w:eastAsia="Times New Roman" w:hAnsi="Times New Roman"/>
          <w:color w:val="000000"/>
          <w:sz w:val="24"/>
          <w:lang w:val="ru-RU"/>
        </w:rPr>
        <w:t>1 класс — 33 ч, 2 класс — 34 ч, 3 класс — 34 ч, 4 класс — 34 ч.</w:t>
      </w:r>
    </w:p>
    <w:p w:rsidR="002F36B4" w:rsidRPr="00815C2D" w:rsidRDefault="002F36B4">
      <w:pPr>
        <w:rPr>
          <w:lang w:val="ru-RU"/>
        </w:rPr>
        <w:sectPr w:rsidR="002F36B4" w:rsidRPr="00815C2D">
          <w:pgSz w:w="11900" w:h="16840"/>
          <w:pgMar w:top="286" w:right="682" w:bottom="1440" w:left="666" w:header="720" w:footer="720" w:gutter="0"/>
          <w:cols w:space="720" w:equalWidth="0">
            <w:col w:w="10552"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b/>
          <w:color w:val="000000"/>
          <w:sz w:val="24"/>
          <w:lang w:val="ru-RU"/>
        </w:rPr>
        <w:t xml:space="preserve">СОДЕРЖАНИЕ УЧЕБНОГО ПРЕДМЕТА </w:t>
      </w:r>
    </w:p>
    <w:p w:rsidR="002F36B4" w:rsidRPr="00815C2D" w:rsidRDefault="00AC1D45">
      <w:pPr>
        <w:autoSpaceDE w:val="0"/>
        <w:autoSpaceDN w:val="0"/>
        <w:spacing w:before="346" w:after="0" w:line="230" w:lineRule="auto"/>
        <w:rPr>
          <w:lang w:val="ru-RU"/>
        </w:rPr>
      </w:pPr>
      <w:r w:rsidRPr="00815C2D">
        <w:rPr>
          <w:rFonts w:ascii="Times New Roman" w:eastAsia="Times New Roman" w:hAnsi="Times New Roman"/>
          <w:b/>
          <w:color w:val="000000"/>
          <w:sz w:val="24"/>
          <w:lang w:val="ru-RU"/>
        </w:rPr>
        <w:t>1 КЛАСС</w:t>
      </w:r>
    </w:p>
    <w:p w:rsidR="002F36B4" w:rsidRPr="00815C2D" w:rsidRDefault="00AC1D45">
      <w:pPr>
        <w:tabs>
          <w:tab w:val="left" w:pos="180"/>
        </w:tabs>
        <w:autoSpaceDE w:val="0"/>
        <w:autoSpaceDN w:val="0"/>
        <w:spacing w:before="166" w:after="0" w:line="27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Расположение изображения на листе. Выбор вертикального или горизонтального формата листа в зависимости от содержания изображения.</w:t>
      </w:r>
    </w:p>
    <w:p w:rsidR="002F36B4" w:rsidRPr="00815C2D" w:rsidRDefault="00AC1D45">
      <w:pPr>
        <w:tabs>
          <w:tab w:val="left" w:pos="180"/>
        </w:tabs>
        <w:autoSpaceDE w:val="0"/>
        <w:autoSpaceDN w:val="0"/>
        <w:spacing w:before="70"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Разные виды линий. Линейный рисунок. Графические материалы для линейного рисунка и их особенности. Приёмы рисования линией.</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Рисование с натуры: разные листья и их форма.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Представление о пропорциях: короткое — длинное. Развитие навыка видения соотношения частей целого (на основе рисунков животных).</w:t>
      </w:r>
    </w:p>
    <w:p w:rsidR="002F36B4" w:rsidRPr="00815C2D" w:rsidRDefault="00AC1D45">
      <w:pPr>
        <w:tabs>
          <w:tab w:val="left" w:pos="180"/>
        </w:tabs>
        <w:autoSpaceDE w:val="0"/>
        <w:autoSpaceDN w:val="0"/>
        <w:spacing w:before="72"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Графическое пятно (ахроматическое) и представление о силуэте. Формирование навыка видения целостности. Цельная форма и её части.</w:t>
      </w:r>
    </w:p>
    <w:p w:rsidR="002F36B4" w:rsidRPr="00815C2D" w:rsidRDefault="00AC1D45">
      <w:pPr>
        <w:tabs>
          <w:tab w:val="left" w:pos="180"/>
        </w:tabs>
        <w:autoSpaceDE w:val="0"/>
        <w:autoSpaceDN w:val="0"/>
        <w:spacing w:before="190"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Три основных цвета. Ассоциативные представления, связанные с каждым цветом. Навыки смешения красок и получение нового цвета.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Эмоциональная выразительность цвета, способы выражение настроения в изображаемом сюжете.</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Тематическая композиция «Времена года». Контрастные цветовые состояния времён года.</w:t>
      </w:r>
    </w:p>
    <w:p w:rsidR="002F36B4" w:rsidRPr="00815C2D" w:rsidRDefault="00AC1D45">
      <w:pPr>
        <w:autoSpaceDE w:val="0"/>
        <w:autoSpaceDN w:val="0"/>
        <w:spacing w:before="70" w:after="0" w:line="230" w:lineRule="auto"/>
        <w:rPr>
          <w:lang w:val="ru-RU"/>
        </w:rPr>
      </w:pPr>
      <w:r w:rsidRPr="00815C2D">
        <w:rPr>
          <w:rFonts w:ascii="Times New Roman" w:eastAsia="Times New Roman" w:hAnsi="Times New Roman"/>
          <w:color w:val="000000"/>
          <w:sz w:val="24"/>
          <w:lang w:val="ru-RU"/>
        </w:rPr>
        <w:t>Живопись (гуашь), аппликация или смешанная техника.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Техника монотипии. Представления о симметрии. Развитие воображения.</w:t>
      </w:r>
    </w:p>
    <w:p w:rsidR="002F36B4" w:rsidRPr="00815C2D" w:rsidRDefault="00AC1D45">
      <w:pPr>
        <w:autoSpaceDE w:val="0"/>
        <w:autoSpaceDN w:val="0"/>
        <w:spacing w:before="190" w:after="0" w:line="262" w:lineRule="auto"/>
        <w:ind w:left="180" w:right="2016"/>
        <w:rPr>
          <w:lang w:val="ru-RU"/>
        </w:rPr>
      </w:pPr>
      <w:r w:rsidRPr="00815C2D">
        <w:rPr>
          <w:rFonts w:ascii="Times New Roman" w:eastAsia="Times New Roman" w:hAnsi="Times New Roman"/>
          <w:b/>
          <w:color w:val="000000"/>
          <w:sz w:val="24"/>
          <w:lang w:val="ru-RU"/>
        </w:rPr>
        <w:t>Модуль «Скульптура»</w:t>
      </w:r>
      <w:r w:rsidRPr="00815C2D">
        <w:rPr>
          <w:lang w:val="ru-RU"/>
        </w:rPr>
        <w:br/>
      </w:r>
      <w:r w:rsidRPr="00815C2D">
        <w:rPr>
          <w:rFonts w:ascii="Times New Roman" w:eastAsia="Times New Roman" w:hAnsi="Times New Roman"/>
          <w:color w:val="000000"/>
          <w:sz w:val="24"/>
          <w:lang w:val="ru-RU"/>
        </w:rPr>
        <w:t>Изображение в объёме. Приёмы работы с пластилином; дощечка, стек, тряпочка.</w:t>
      </w:r>
    </w:p>
    <w:p w:rsidR="002F36B4" w:rsidRPr="00815C2D" w:rsidRDefault="00AC1D45">
      <w:pPr>
        <w:tabs>
          <w:tab w:val="left" w:pos="180"/>
        </w:tabs>
        <w:autoSpaceDE w:val="0"/>
        <w:autoSpaceDN w:val="0"/>
        <w:spacing w:before="70" w:after="0" w:line="262" w:lineRule="auto"/>
        <w:ind w:right="1440"/>
        <w:rPr>
          <w:lang w:val="ru-RU"/>
        </w:rPr>
      </w:pPr>
      <w:r w:rsidRPr="00815C2D">
        <w:rPr>
          <w:lang w:val="ru-RU"/>
        </w:rPr>
        <w:tab/>
      </w:r>
      <w:r w:rsidRPr="00815C2D">
        <w:rPr>
          <w:rFonts w:ascii="Times New Roman" w:eastAsia="Times New Roman" w:hAnsi="Times New Roman"/>
          <w:color w:val="000000"/>
          <w:sz w:val="24"/>
          <w:lang w:val="ru-RU"/>
        </w:rPr>
        <w:t>Лепка зверушек из цельной формы (черепашки, ёжика, зайчика, птички и др.). Приёмы вытягивания, вдавливания, сгибания, скручивания.</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2F36B4" w:rsidRPr="00815C2D" w:rsidRDefault="00AC1D45">
      <w:pPr>
        <w:autoSpaceDE w:val="0"/>
        <w:autoSpaceDN w:val="0"/>
        <w:spacing w:before="72" w:after="0" w:line="262" w:lineRule="auto"/>
        <w:ind w:left="180" w:right="288"/>
        <w:rPr>
          <w:lang w:val="ru-RU"/>
        </w:rPr>
      </w:pPr>
      <w:r w:rsidRPr="00815C2D">
        <w:rPr>
          <w:rFonts w:ascii="Times New Roman" w:eastAsia="Times New Roman" w:hAnsi="Times New Roman"/>
          <w:color w:val="000000"/>
          <w:sz w:val="24"/>
          <w:lang w:val="ru-RU"/>
        </w:rPr>
        <w:t>Бумажная пластика. Овладение первичными приёмами над- резания, закручивания, складывания. Объёмная аппликация из бумаги и картона.</w:t>
      </w:r>
    </w:p>
    <w:p w:rsidR="002F36B4" w:rsidRPr="00815C2D" w:rsidRDefault="00AC1D45">
      <w:pPr>
        <w:tabs>
          <w:tab w:val="left" w:pos="180"/>
        </w:tabs>
        <w:autoSpaceDE w:val="0"/>
        <w:autoSpaceDN w:val="0"/>
        <w:spacing w:before="190" w:after="0"/>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2F36B4" w:rsidRPr="00815C2D" w:rsidRDefault="002F36B4">
      <w:pPr>
        <w:rPr>
          <w:lang w:val="ru-RU"/>
        </w:rPr>
        <w:sectPr w:rsidR="002F36B4" w:rsidRPr="00815C2D">
          <w:pgSz w:w="11900" w:h="16840"/>
          <w:pgMar w:top="298" w:right="650" w:bottom="398" w:left="666" w:header="720" w:footer="720" w:gutter="0"/>
          <w:cols w:space="720" w:equalWidth="0">
            <w:col w:w="10584"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62" w:lineRule="auto"/>
        <w:ind w:left="180" w:right="576"/>
        <w:rPr>
          <w:lang w:val="ru-RU"/>
        </w:rPr>
      </w:pPr>
      <w:r w:rsidRPr="00815C2D">
        <w:rPr>
          <w:rFonts w:ascii="Times New Roman" w:eastAsia="Times New Roman" w:hAnsi="Times New Roman"/>
          <w:color w:val="000000"/>
          <w:sz w:val="24"/>
          <w:lang w:val="ru-RU"/>
        </w:rPr>
        <w:t xml:space="preserve"> Дизайн предмета: изготовление нарядной упаковки путём складывания бумаги и аппликации. Оригами — создание игрушки для новогодней ёлки. Приёмы складывания бумаги.</w:t>
      </w:r>
    </w:p>
    <w:p w:rsidR="002F36B4" w:rsidRPr="00815C2D" w:rsidRDefault="00AC1D45">
      <w:pPr>
        <w:tabs>
          <w:tab w:val="left" w:pos="180"/>
        </w:tabs>
        <w:autoSpaceDE w:val="0"/>
        <w:autoSpaceDN w:val="0"/>
        <w:spacing w:before="190" w:after="0" w:line="271" w:lineRule="auto"/>
        <w:ind w:right="864"/>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Наблюдение разнообразных архитектурных зданий в окружающем мире (по фотографиям), обсуждение особенностей и составных частей зданий.</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Макетирование (или аппликация) пространственной среды сказочного города из бумаги, картона или пластилина.</w:t>
      </w:r>
    </w:p>
    <w:p w:rsidR="002F36B4" w:rsidRPr="00815C2D" w:rsidRDefault="00AC1D45">
      <w:pPr>
        <w:tabs>
          <w:tab w:val="left" w:pos="180"/>
        </w:tabs>
        <w:autoSpaceDE w:val="0"/>
        <w:autoSpaceDN w:val="0"/>
        <w:spacing w:before="192" w:after="0" w:line="271" w:lineRule="auto"/>
        <w:ind w:right="1008"/>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Восприятие произведений детского творчества. Обсуждение сюжетного и эмоционального содержания детских работ.</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2F36B4" w:rsidRPr="00815C2D" w:rsidRDefault="00AC1D45">
      <w:pPr>
        <w:tabs>
          <w:tab w:val="left" w:pos="180"/>
        </w:tabs>
        <w:autoSpaceDE w:val="0"/>
        <w:autoSpaceDN w:val="0"/>
        <w:spacing w:before="70"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Рассматривание иллюстраций детской книги на основе содержательных установок учителя в соответствии с изучаемой темой.</w:t>
      </w:r>
    </w:p>
    <w:p w:rsidR="002F36B4" w:rsidRPr="00815C2D" w:rsidRDefault="00AC1D45">
      <w:pPr>
        <w:autoSpaceDE w:val="0"/>
        <w:autoSpaceDN w:val="0"/>
        <w:spacing w:before="70" w:after="0" w:line="271" w:lineRule="auto"/>
        <w:ind w:right="144" w:firstLine="180"/>
        <w:rPr>
          <w:lang w:val="ru-RU"/>
        </w:rPr>
      </w:pPr>
      <w:r w:rsidRPr="00815C2D">
        <w:rPr>
          <w:rFonts w:ascii="Times New Roman" w:eastAsia="Times New Roman" w:hAnsi="Times New Roman"/>
          <w:color w:val="000000"/>
          <w:sz w:val="24"/>
          <w:lang w:val="ru-RU"/>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rsidR="002F36B4" w:rsidRPr="00815C2D" w:rsidRDefault="00AC1D45">
      <w:pPr>
        <w:autoSpaceDE w:val="0"/>
        <w:autoSpaceDN w:val="0"/>
        <w:spacing w:before="190" w:after="0" w:line="271" w:lineRule="auto"/>
        <w:ind w:left="180" w:right="864"/>
        <w:rPr>
          <w:lang w:val="ru-RU"/>
        </w:rPr>
      </w:pP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rFonts w:ascii="Times New Roman" w:eastAsia="Times New Roman" w:hAnsi="Times New Roman"/>
          <w:color w:val="000000"/>
          <w:sz w:val="24"/>
          <w:lang w:val="ru-RU"/>
        </w:rPr>
        <w:t>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2 КЛАСС</w:t>
      </w:r>
    </w:p>
    <w:p w:rsidR="002F36B4" w:rsidRPr="00815C2D" w:rsidRDefault="00AC1D45">
      <w:pPr>
        <w:tabs>
          <w:tab w:val="left" w:pos="180"/>
        </w:tabs>
        <w:autoSpaceDE w:val="0"/>
        <w:autoSpaceDN w:val="0"/>
        <w:spacing w:before="166" w:after="0" w:line="271" w:lineRule="auto"/>
        <w:ind w:right="576"/>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Ритм линий. Выразительность линии. Художественные материалы для линейного рисунка и их свойства. Развитие навыков линейного рисунка.</w:t>
      </w:r>
    </w:p>
    <w:p w:rsidR="002F36B4" w:rsidRPr="00815C2D" w:rsidRDefault="00AC1D45">
      <w:pPr>
        <w:tabs>
          <w:tab w:val="left" w:pos="180"/>
        </w:tabs>
        <w:autoSpaceDE w:val="0"/>
        <w:autoSpaceDN w:val="0"/>
        <w:spacing w:before="72"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Пастель и мелки — особенности и выразительные свойства графических материалов, приёмы работы.</w:t>
      </w:r>
    </w:p>
    <w:p w:rsidR="002F36B4" w:rsidRPr="00815C2D" w:rsidRDefault="00AC1D45">
      <w:pPr>
        <w:tabs>
          <w:tab w:val="left" w:pos="180"/>
        </w:tabs>
        <w:autoSpaceDE w:val="0"/>
        <w:autoSpaceDN w:val="0"/>
        <w:spacing w:before="70"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w:t>
      </w:r>
    </w:p>
    <w:p w:rsidR="002F36B4" w:rsidRPr="00815C2D" w:rsidRDefault="00AC1D45">
      <w:pPr>
        <w:autoSpaceDE w:val="0"/>
        <w:autoSpaceDN w:val="0"/>
        <w:spacing w:before="70" w:after="0" w:line="230" w:lineRule="auto"/>
        <w:rPr>
          <w:lang w:val="ru-RU"/>
        </w:rPr>
      </w:pPr>
      <w:r w:rsidRPr="00815C2D">
        <w:rPr>
          <w:rFonts w:ascii="Times New Roman" w:eastAsia="Times New Roman" w:hAnsi="Times New Roman"/>
          <w:color w:val="000000"/>
          <w:sz w:val="24"/>
          <w:lang w:val="ru-RU"/>
        </w:rPr>
        <w:t>Штриховка. Умение внимательно рассматривать и анализировать форму натурного предмета.</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2F36B4" w:rsidRPr="00815C2D" w:rsidRDefault="00AC1D45">
      <w:pPr>
        <w:autoSpaceDE w:val="0"/>
        <w:autoSpaceDN w:val="0"/>
        <w:spacing w:before="190" w:after="0" w:line="262" w:lineRule="auto"/>
        <w:ind w:left="180" w:right="576"/>
        <w:rPr>
          <w:lang w:val="ru-RU"/>
        </w:rPr>
      </w:pPr>
      <w:r w:rsidRPr="00815C2D">
        <w:rPr>
          <w:rFonts w:ascii="Times New Roman" w:eastAsia="Times New Roman" w:hAnsi="Times New Roman"/>
          <w:b/>
          <w:color w:val="000000"/>
          <w:sz w:val="24"/>
          <w:lang w:val="ru-RU"/>
        </w:rPr>
        <w:t>Модуль «Живопись»</w:t>
      </w:r>
      <w:r w:rsidRPr="00815C2D">
        <w:rPr>
          <w:lang w:val="ru-RU"/>
        </w:rPr>
        <w:br/>
      </w:r>
      <w:r w:rsidRPr="00815C2D">
        <w:rPr>
          <w:rFonts w:ascii="Times New Roman" w:eastAsia="Times New Roman" w:hAnsi="Times New Roman"/>
          <w:color w:val="000000"/>
          <w:sz w:val="24"/>
          <w:lang w:val="ru-RU"/>
        </w:rPr>
        <w:t>Цвета основные и составные. Развитие навыков смешивания красок и получения нового цвета.</w:t>
      </w:r>
    </w:p>
    <w:p w:rsidR="002F36B4" w:rsidRPr="00815C2D" w:rsidRDefault="00AC1D45">
      <w:pPr>
        <w:autoSpaceDE w:val="0"/>
        <w:autoSpaceDN w:val="0"/>
        <w:spacing w:before="70" w:after="0" w:line="230" w:lineRule="auto"/>
        <w:rPr>
          <w:lang w:val="ru-RU"/>
        </w:rPr>
      </w:pPr>
      <w:r w:rsidRPr="00815C2D">
        <w:rPr>
          <w:rFonts w:ascii="Times New Roman" w:eastAsia="Times New Roman" w:hAnsi="Times New Roman"/>
          <w:color w:val="000000"/>
          <w:sz w:val="24"/>
          <w:lang w:val="ru-RU"/>
        </w:rPr>
        <w:t>Приёмы работы гуашью. Разный характер мазков и движений кистью. Пастозное, плотное и</w:t>
      </w:r>
    </w:p>
    <w:p w:rsidR="002F36B4" w:rsidRPr="00815C2D" w:rsidRDefault="002F36B4">
      <w:pPr>
        <w:rPr>
          <w:lang w:val="ru-RU"/>
        </w:rPr>
        <w:sectPr w:rsidR="002F36B4" w:rsidRPr="00815C2D">
          <w:pgSz w:w="11900" w:h="16840"/>
          <w:pgMar w:top="298" w:right="686" w:bottom="378" w:left="666" w:header="720" w:footer="720" w:gutter="0"/>
          <w:cols w:space="720" w:equalWidth="0">
            <w:col w:w="10548"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color w:val="000000"/>
          <w:sz w:val="24"/>
          <w:lang w:val="ru-RU"/>
        </w:rPr>
        <w:t>прозрачное нанесение краски.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Акварель и её свойства. Акварельные кисти. Приёмы работы акварелью.</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Цвет тёплый и холодный — цветовой контраст.</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Цвет открытый — звонкий и приглушённый, тихий. Эмоциональная выразительность цвета.</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2F36B4" w:rsidRPr="00815C2D" w:rsidRDefault="00AC1D45">
      <w:pPr>
        <w:autoSpaceDE w:val="0"/>
        <w:autoSpaceDN w:val="0"/>
        <w:spacing w:before="70" w:after="0" w:line="230" w:lineRule="auto"/>
        <w:jc w:val="center"/>
        <w:rPr>
          <w:lang w:val="ru-RU"/>
        </w:rPr>
      </w:pPr>
      <w:r w:rsidRPr="00815C2D">
        <w:rPr>
          <w:rFonts w:ascii="Times New Roman" w:eastAsia="Times New Roman" w:hAnsi="Times New Roman"/>
          <w:color w:val="000000"/>
          <w:sz w:val="24"/>
          <w:lang w:val="ru-RU"/>
        </w:rPr>
        <w:t>Изображение сказочного персонажа с ярко выраженным характером (образ мужской или женский).</w:t>
      </w:r>
    </w:p>
    <w:p w:rsidR="002F36B4" w:rsidRPr="00815C2D" w:rsidRDefault="00AC1D45">
      <w:pPr>
        <w:tabs>
          <w:tab w:val="left" w:pos="180"/>
        </w:tabs>
        <w:autoSpaceDE w:val="0"/>
        <w:autoSpaceDN w:val="0"/>
        <w:spacing w:before="192" w:after="0" w:line="281" w:lineRule="auto"/>
        <w:ind w:right="144"/>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Изображение движения и статики в скульптуре: лепка из пластилина тяжёлой, неповоротливой и лёгкой, стремительной формы.</w:t>
      </w:r>
    </w:p>
    <w:p w:rsidR="002F36B4" w:rsidRPr="00815C2D" w:rsidRDefault="00AC1D45">
      <w:pPr>
        <w:tabs>
          <w:tab w:val="left" w:pos="180"/>
        </w:tabs>
        <w:autoSpaceDE w:val="0"/>
        <w:autoSpaceDN w:val="0"/>
        <w:spacing w:before="190" w:after="0"/>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Рисунок геометрического орнамента кружева или вышивки.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Декоративная композиция. Ритм пятен в декоративной аппликации.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Поделки из подручных нехудожественных материалов.</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 xml:space="preserve">Декоративные изображения животных в игрушках народных промыслов; филимоновские, </w:t>
      </w:r>
      <w:r w:rsidRPr="00815C2D">
        <w:rPr>
          <w:lang w:val="ru-RU"/>
        </w:rPr>
        <w:br/>
      </w:r>
      <w:r w:rsidRPr="00815C2D">
        <w:rPr>
          <w:rFonts w:ascii="Times New Roman" w:eastAsia="Times New Roman" w:hAnsi="Times New Roman"/>
          <w:color w:val="000000"/>
          <w:sz w:val="24"/>
          <w:lang w:val="ru-RU"/>
        </w:rPr>
        <w:t>дымковские, каргопольские игрушки (и другие по выбору учителя с учётом местных художественных промыслов).</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2F36B4" w:rsidRPr="00815C2D" w:rsidRDefault="00AC1D45">
      <w:pPr>
        <w:tabs>
          <w:tab w:val="left" w:pos="180"/>
        </w:tabs>
        <w:autoSpaceDE w:val="0"/>
        <w:autoSpaceDN w:val="0"/>
        <w:spacing w:before="192" w:after="0" w:line="271" w:lineRule="auto"/>
        <w:ind w:right="432"/>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2F36B4" w:rsidRPr="00815C2D" w:rsidRDefault="00AC1D45">
      <w:pPr>
        <w:autoSpaceDE w:val="0"/>
        <w:autoSpaceDN w:val="0"/>
        <w:spacing w:before="70" w:after="0" w:line="271" w:lineRule="auto"/>
        <w:ind w:right="144" w:firstLine="180"/>
        <w:rPr>
          <w:lang w:val="ru-RU"/>
        </w:rPr>
      </w:pPr>
      <w:r w:rsidRPr="00815C2D">
        <w:rPr>
          <w:rFonts w:ascii="Times New Roman" w:eastAsia="Times New Roman" w:hAnsi="Times New Roman"/>
          <w:color w:val="000000"/>
          <w:sz w:val="24"/>
          <w:lang w:val="ru-RU"/>
        </w:rPr>
        <w:t>Построение игрового сказочного города из бумаги (на основе сворачивания геометрических тел —параллелепипедов разной высоты, цилиндров с прорезями и наклейками); завивание, скручивание и складывание полоски бумаги (например, гармошкой).</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2F36B4" w:rsidRPr="00815C2D" w:rsidRDefault="00AC1D45">
      <w:pPr>
        <w:tabs>
          <w:tab w:val="left" w:pos="180"/>
        </w:tabs>
        <w:autoSpaceDE w:val="0"/>
        <w:autoSpaceDN w:val="0"/>
        <w:spacing w:before="190" w:after="0" w:line="271" w:lineRule="auto"/>
        <w:ind w:right="864"/>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Восприятие произведений детского творчества. Обсуждение сюжетного и эмоционального содержания детских работ.</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2F36B4" w:rsidRPr="00815C2D" w:rsidRDefault="002F36B4">
      <w:pPr>
        <w:rPr>
          <w:lang w:val="ru-RU"/>
        </w:rPr>
        <w:sectPr w:rsidR="002F36B4" w:rsidRPr="00815C2D">
          <w:pgSz w:w="11900" w:h="16840"/>
          <w:pgMar w:top="286" w:right="704" w:bottom="368" w:left="666" w:header="720" w:footer="720" w:gutter="0"/>
          <w:cols w:space="720" w:equalWidth="0">
            <w:col w:w="10530"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Восприятие орнаментальных произведений прикладного искусства (кружево, шитьё, резьба и роспись и др.).</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Восприятие произведений живописи с активным выражением цветового состояния в природе. Произведения И. И. Левитана, А. И. Куинджи, Н. П. Крымова.</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rsidR="002F36B4" w:rsidRPr="00815C2D" w:rsidRDefault="00AC1D45">
      <w:pPr>
        <w:tabs>
          <w:tab w:val="left" w:pos="180"/>
        </w:tabs>
        <w:autoSpaceDE w:val="0"/>
        <w:autoSpaceDN w:val="0"/>
        <w:spacing w:before="190" w:after="0" w:line="271" w:lineRule="auto"/>
        <w:ind w:right="432"/>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Компьютерные средства изображения. Виды линий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или другом графическом редакторе).</w:t>
      </w:r>
    </w:p>
    <w:p w:rsidR="002F36B4" w:rsidRPr="00815C2D" w:rsidRDefault="00AC1D45">
      <w:pPr>
        <w:tabs>
          <w:tab w:val="left" w:pos="180"/>
        </w:tabs>
        <w:autoSpaceDE w:val="0"/>
        <w:autoSpaceDN w:val="0"/>
        <w:spacing w:before="72"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 xml:space="preserve">Освоение инструментов традиционного рисования (карандаш, кисточка, ластик, заливка и др.)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на основе простых сюжетов (например, образ дерева).</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 xml:space="preserve">Освоение инструментов традиционного рисования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на основе темы «Тёплый и холодный цвета» (например, «Горящий костёр в синей ночи», «Перо жар-птицы» и др.).</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3 КЛАСС</w:t>
      </w:r>
    </w:p>
    <w:p w:rsidR="002F36B4" w:rsidRPr="00815C2D" w:rsidRDefault="00AC1D45">
      <w:pPr>
        <w:tabs>
          <w:tab w:val="left" w:pos="180"/>
        </w:tabs>
        <w:autoSpaceDE w:val="0"/>
        <w:autoSpaceDN w:val="0"/>
        <w:spacing w:before="166" w:after="0"/>
        <w:ind w:right="288"/>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2F36B4" w:rsidRPr="00815C2D" w:rsidRDefault="00AC1D45">
      <w:pPr>
        <w:tabs>
          <w:tab w:val="left" w:pos="180"/>
        </w:tabs>
        <w:autoSpaceDE w:val="0"/>
        <w:autoSpaceDN w:val="0"/>
        <w:spacing w:before="70"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2F36B4" w:rsidRPr="00815C2D" w:rsidRDefault="00AC1D45">
      <w:pPr>
        <w:autoSpaceDE w:val="0"/>
        <w:autoSpaceDN w:val="0"/>
        <w:spacing w:before="70" w:after="0" w:line="230" w:lineRule="auto"/>
        <w:jc w:val="center"/>
        <w:rPr>
          <w:lang w:val="ru-RU"/>
        </w:rPr>
      </w:pPr>
      <w:r w:rsidRPr="00815C2D">
        <w:rPr>
          <w:rFonts w:ascii="Times New Roman" w:eastAsia="Times New Roman" w:hAnsi="Times New Roman"/>
          <w:color w:val="000000"/>
          <w:sz w:val="24"/>
          <w:lang w:val="ru-RU"/>
        </w:rPr>
        <w:t>Эскиз плаката или афиши. Совмещение шрифта и изображения. Особенности композиции плаката.</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Графические зарисовки карандашами по памяти или на основе наблюдений и фотографий архитектурных достопримечательностей своего города.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Транспорт в городе. Рисунки реальных или фантастических машин.</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Изображение лица человека. Строение, пропорции, взаиморасположение частей лица.</w:t>
      </w:r>
    </w:p>
    <w:p w:rsidR="002F36B4" w:rsidRPr="00815C2D" w:rsidRDefault="00AC1D45">
      <w:pPr>
        <w:tabs>
          <w:tab w:val="left" w:pos="180"/>
        </w:tabs>
        <w:autoSpaceDE w:val="0"/>
        <w:autoSpaceDN w:val="0"/>
        <w:spacing w:before="72" w:after="0" w:line="262" w:lineRule="auto"/>
        <w:rPr>
          <w:lang w:val="ru-RU"/>
        </w:rPr>
      </w:pPr>
      <w:r w:rsidRPr="00815C2D">
        <w:rPr>
          <w:lang w:val="ru-RU"/>
        </w:rPr>
        <w:tab/>
      </w:r>
      <w:r w:rsidRPr="00815C2D">
        <w:rPr>
          <w:rFonts w:ascii="Times New Roman" w:eastAsia="Times New Roman" w:hAnsi="Times New Roman"/>
          <w:color w:val="000000"/>
          <w:sz w:val="24"/>
          <w:lang w:val="ru-RU"/>
        </w:rPr>
        <w:t>Эскиз маски для маскарада: изображение лица — маски персонажа с ярко выраженным характером. Аппликация из цветной бумаги.</w:t>
      </w:r>
    </w:p>
    <w:p w:rsidR="002F36B4" w:rsidRPr="00815C2D" w:rsidRDefault="00AC1D45">
      <w:pPr>
        <w:tabs>
          <w:tab w:val="left" w:pos="180"/>
        </w:tabs>
        <w:autoSpaceDE w:val="0"/>
        <w:autoSpaceDN w:val="0"/>
        <w:spacing w:before="190" w:after="0" w:line="27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Создание сюжетной композиции «В цирке», использование гуаши или карандаша и акварели (по памяти и представлению).</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Художник в театре: эскиз занавеса (или декораций сцены) для спектакля со сказочным сюжетом (сказка по выбору).</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Тематическая композиция «Праздник в городе». Гуашь по цветной бумаге, возможно совмещение с наклейками в виде коллажа или аппликации.</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Натюрморт из простых предметов с натуры или по представлению. «Натюрморт-автопортрет» из предметов, характеризующих личность ученика.</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Портрет человека по памяти и представлению с опорой на натуру. Выражение в портрете</w:t>
      </w:r>
    </w:p>
    <w:p w:rsidR="002F36B4" w:rsidRPr="00815C2D" w:rsidRDefault="002F36B4">
      <w:pPr>
        <w:rPr>
          <w:lang w:val="ru-RU"/>
        </w:rPr>
        <w:sectPr w:rsidR="002F36B4" w:rsidRPr="00815C2D">
          <w:pgSz w:w="11900" w:h="16840"/>
          <w:pgMar w:top="298" w:right="692" w:bottom="332" w:left="666" w:header="720" w:footer="720" w:gutter="0"/>
          <w:cols w:space="720" w:equalWidth="0">
            <w:col w:w="10542"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ind w:right="144"/>
        <w:rPr>
          <w:lang w:val="ru-RU"/>
        </w:rPr>
      </w:pPr>
      <w:r w:rsidRPr="00815C2D">
        <w:rPr>
          <w:rFonts w:ascii="Times New Roman" w:eastAsia="Times New Roman" w:hAnsi="Times New Roman"/>
          <w:color w:val="000000"/>
          <w:sz w:val="24"/>
          <w:lang w:val="ru-RU"/>
        </w:rPr>
        <w:t>(автопортрете)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2F36B4" w:rsidRPr="00815C2D" w:rsidRDefault="00AC1D45">
      <w:pPr>
        <w:tabs>
          <w:tab w:val="left" w:pos="180"/>
        </w:tabs>
        <w:autoSpaceDE w:val="0"/>
        <w:autoSpaceDN w:val="0"/>
        <w:spacing w:before="190" w:after="0" w:line="271" w:lineRule="auto"/>
        <w:ind w:right="576"/>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Лепка сказочного персонажа на основе сюжета известной сказки или создание этого персонажа путём бумагопластики.</w:t>
      </w:r>
    </w:p>
    <w:p w:rsidR="002F36B4" w:rsidRPr="00815C2D" w:rsidRDefault="00AC1D45">
      <w:pPr>
        <w:tabs>
          <w:tab w:val="left" w:pos="180"/>
        </w:tabs>
        <w:autoSpaceDE w:val="0"/>
        <w:autoSpaceDN w:val="0"/>
        <w:spacing w:before="72"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Освоение знаний о видах скульптуры (по назначению) и жанрах скульптуры (по сюжету изображения).</w:t>
      </w:r>
    </w:p>
    <w:p w:rsidR="002F36B4" w:rsidRPr="00815C2D" w:rsidRDefault="00AC1D45">
      <w:pPr>
        <w:tabs>
          <w:tab w:val="left" w:pos="180"/>
        </w:tabs>
        <w:autoSpaceDE w:val="0"/>
        <w:autoSpaceDN w:val="0"/>
        <w:spacing w:before="72"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Лепка эскиза парковой скульптуры. Выражение пластики движения в скульптуре. Работа с пластилином или глиной.</w:t>
      </w:r>
    </w:p>
    <w:p w:rsidR="002F36B4" w:rsidRPr="00815C2D" w:rsidRDefault="00AC1D45">
      <w:pPr>
        <w:tabs>
          <w:tab w:val="left" w:pos="180"/>
        </w:tabs>
        <w:autoSpaceDE w:val="0"/>
        <w:autoSpaceDN w:val="0"/>
        <w:spacing w:before="190" w:after="0"/>
        <w:ind w:right="576"/>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Эскизы орнаментов для росписи тканей. Раппорт. Трафарет и создание орнамента при помощи печаток или штампов.</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Проектирование (эскизы) декоративных украшений в городе: ажурные ограды, украшения фонарей, скамеек, киосков, подставок для цветов и др.</w:t>
      </w:r>
    </w:p>
    <w:p w:rsidR="002F36B4" w:rsidRPr="00815C2D" w:rsidRDefault="00AC1D45">
      <w:pPr>
        <w:tabs>
          <w:tab w:val="left" w:pos="180"/>
        </w:tabs>
        <w:autoSpaceDE w:val="0"/>
        <w:autoSpaceDN w:val="0"/>
        <w:spacing w:before="190"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2F36B4" w:rsidRPr="00815C2D" w:rsidRDefault="00AC1D45">
      <w:pPr>
        <w:tabs>
          <w:tab w:val="left" w:pos="180"/>
        </w:tabs>
        <w:autoSpaceDE w:val="0"/>
        <w:autoSpaceDN w:val="0"/>
        <w:spacing w:before="192"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Виртуальное путешествие: памятники архитектуры в Москве и Санкт-Петербурге (обзор памятников по выбору учителя).</w:t>
      </w:r>
    </w:p>
    <w:p w:rsidR="002F36B4" w:rsidRPr="00815C2D" w:rsidRDefault="00AC1D45">
      <w:pPr>
        <w:autoSpaceDE w:val="0"/>
        <w:autoSpaceDN w:val="0"/>
        <w:spacing w:before="70" w:after="0" w:line="281" w:lineRule="auto"/>
        <w:ind w:firstLine="180"/>
        <w:rPr>
          <w:lang w:val="ru-RU"/>
        </w:rPr>
      </w:pPr>
      <w:r w:rsidRPr="00815C2D">
        <w:rPr>
          <w:rFonts w:ascii="Times New Roman" w:eastAsia="Times New Roman" w:hAnsi="Times New Roman"/>
          <w:color w:val="000000"/>
          <w:sz w:val="24"/>
          <w:lang w:val="ru-RU"/>
        </w:rPr>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w:t>
      </w:r>
      <w:r w:rsidRPr="00815C2D">
        <w:rPr>
          <w:lang w:val="ru-RU"/>
        </w:rPr>
        <w:br/>
      </w:r>
      <w:r w:rsidRPr="00815C2D">
        <w:rPr>
          <w:rFonts w:ascii="Times New Roman" w:eastAsia="Times New Roman" w:hAnsi="Times New Roman"/>
          <w:color w:val="000000"/>
          <w:sz w:val="24"/>
          <w:lang w:val="ru-RU"/>
        </w:rPr>
        <w:t>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w:t>
      </w:r>
    </w:p>
    <w:p w:rsidR="002F36B4" w:rsidRPr="00815C2D" w:rsidRDefault="002F36B4">
      <w:pPr>
        <w:rPr>
          <w:lang w:val="ru-RU"/>
        </w:rPr>
        <w:sectPr w:rsidR="002F36B4" w:rsidRPr="00815C2D">
          <w:pgSz w:w="11900" w:h="16840"/>
          <w:pgMar w:top="286" w:right="666" w:bottom="368" w:left="666" w:header="720" w:footer="720" w:gutter="0"/>
          <w:cols w:space="720" w:equalWidth="0">
            <w:col w:w="10568"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color w:val="000000"/>
          <w:sz w:val="24"/>
          <w:lang w:val="ru-RU"/>
        </w:rPr>
        <w:t>посещение знаменитого музея как событие; интерес к коллекции музея и искусству в целом.</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Знания о видах пространственных искусств: виды определяются по назначению произведений в жизни людей.</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Представления о произведениях крупнейших отечественных портретистов: В. И. Сурикова, И. Е. Репина, В. А. Серова и др.</w:t>
      </w:r>
    </w:p>
    <w:p w:rsidR="002F36B4" w:rsidRPr="00815C2D" w:rsidRDefault="00AC1D45">
      <w:pPr>
        <w:tabs>
          <w:tab w:val="left" w:pos="180"/>
        </w:tabs>
        <w:autoSpaceDE w:val="0"/>
        <w:autoSpaceDN w:val="0"/>
        <w:spacing w:before="192" w:after="0" w:line="28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2F36B4" w:rsidRPr="00815C2D" w:rsidRDefault="00AC1D45">
      <w:pPr>
        <w:tabs>
          <w:tab w:val="left" w:pos="180"/>
        </w:tabs>
        <w:autoSpaceDE w:val="0"/>
        <w:autoSpaceDN w:val="0"/>
        <w:spacing w:before="70" w:after="0" w:line="271" w:lineRule="auto"/>
        <w:ind w:right="144"/>
        <w:rPr>
          <w:lang w:val="ru-RU"/>
        </w:rPr>
      </w:pPr>
      <w:r w:rsidRPr="00815C2D">
        <w:rPr>
          <w:lang w:val="ru-RU"/>
        </w:rPr>
        <w:tab/>
      </w:r>
      <w:r w:rsidRPr="00815C2D">
        <w:rPr>
          <w:rFonts w:ascii="Times New Roman" w:eastAsia="Times New Roman" w:hAnsi="Times New Roman"/>
          <w:color w:val="000000"/>
          <w:sz w:val="24"/>
          <w:lang w:val="ru-RU"/>
        </w:rPr>
        <w:t xml:space="preserve">Изображение и изучение мимики лица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(или другом графическом редакторе). </w:t>
      </w:r>
      <w:r w:rsidRPr="00815C2D">
        <w:rPr>
          <w:lang w:val="ru-RU"/>
        </w:rPr>
        <w:tab/>
      </w:r>
      <w:r w:rsidRPr="00815C2D">
        <w:rPr>
          <w:rFonts w:ascii="Times New Roman" w:eastAsia="Times New Roman" w:hAnsi="Times New Roman"/>
          <w:color w:val="000000"/>
          <w:sz w:val="24"/>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 xml:space="preserve">Редактирование фотографий в программе </w:t>
      </w:r>
      <w:r>
        <w:rPr>
          <w:rFonts w:ascii="Times New Roman" w:eastAsia="Times New Roman" w:hAnsi="Times New Roman"/>
          <w:color w:val="000000"/>
          <w:sz w:val="24"/>
        </w:rPr>
        <w:t>Picture</w:t>
      </w:r>
      <w:r w:rsidRPr="00815C2D">
        <w:rPr>
          <w:rFonts w:ascii="Times New Roman" w:eastAsia="Times New Roman" w:hAnsi="Times New Roman"/>
          <w:color w:val="000000"/>
          <w:sz w:val="24"/>
          <w:lang w:val="ru-RU"/>
        </w:rPr>
        <w:t xml:space="preserve"> </w:t>
      </w:r>
      <w:r>
        <w:rPr>
          <w:rFonts w:ascii="Times New Roman" w:eastAsia="Times New Roman" w:hAnsi="Times New Roman"/>
          <w:color w:val="000000"/>
          <w:sz w:val="24"/>
        </w:rPr>
        <w:t>Manager</w:t>
      </w:r>
      <w:r w:rsidRPr="00815C2D">
        <w:rPr>
          <w:rFonts w:ascii="Times New Roman" w:eastAsia="Times New Roman" w:hAnsi="Times New Roman"/>
          <w:color w:val="000000"/>
          <w:sz w:val="24"/>
          <w:lang w:val="ru-RU"/>
        </w:rPr>
        <w:t>: изменение яркости, контраста, насыщенности цвета; обрезка, поворот, отражение.</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Виртуальные путешествия в главные художественные музеи и музеи местные (по выбору учителя).</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4 КЛАСС</w:t>
      </w:r>
    </w:p>
    <w:p w:rsidR="002F36B4" w:rsidRPr="00815C2D" w:rsidRDefault="00AC1D45">
      <w:pPr>
        <w:tabs>
          <w:tab w:val="left" w:pos="180"/>
        </w:tabs>
        <w:autoSpaceDE w:val="0"/>
        <w:autoSpaceDN w:val="0"/>
        <w:spacing w:before="166"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2F36B4" w:rsidRPr="00815C2D" w:rsidRDefault="00AC1D45">
      <w:pPr>
        <w:tabs>
          <w:tab w:val="left" w:pos="180"/>
        </w:tabs>
        <w:autoSpaceDE w:val="0"/>
        <w:autoSpaceDN w:val="0"/>
        <w:spacing w:before="72" w:after="0" w:line="271" w:lineRule="auto"/>
        <w:rPr>
          <w:lang w:val="ru-RU"/>
        </w:rPr>
      </w:pPr>
      <w:r w:rsidRPr="00815C2D">
        <w:rPr>
          <w:lang w:val="ru-RU"/>
        </w:rPr>
        <w:tab/>
      </w:r>
      <w:r w:rsidRPr="00815C2D">
        <w:rPr>
          <w:rFonts w:ascii="Times New Roman" w:eastAsia="Times New Roman" w:hAnsi="Times New Roman"/>
          <w:color w:val="000000"/>
          <w:sz w:val="24"/>
          <w:lang w:val="ru-RU"/>
        </w:rPr>
        <w:t xml:space="preserve">Графическое изображение героев былин, древних легенд, сказок и сказаний разных народов. </w:t>
      </w:r>
      <w:r w:rsidRPr="00815C2D">
        <w:rPr>
          <w:lang w:val="ru-RU"/>
        </w:rPr>
        <w:tab/>
      </w:r>
      <w:r w:rsidRPr="00815C2D">
        <w:rPr>
          <w:rFonts w:ascii="Times New Roman" w:eastAsia="Times New Roman" w:hAnsi="Times New Roman"/>
          <w:color w:val="000000"/>
          <w:sz w:val="24"/>
          <w:lang w:val="ru-RU"/>
        </w:rPr>
        <w:t>Изображение города — тематическая графическая композиция; использование карандаша, мелков, фломастеров (смешанная техника).</w:t>
      </w:r>
    </w:p>
    <w:p w:rsidR="002F36B4" w:rsidRPr="00815C2D" w:rsidRDefault="00AC1D45">
      <w:pPr>
        <w:tabs>
          <w:tab w:val="left" w:pos="180"/>
        </w:tabs>
        <w:autoSpaceDE w:val="0"/>
        <w:autoSpaceDN w:val="0"/>
        <w:spacing w:before="190" w:after="0" w:line="271" w:lineRule="auto"/>
        <w:ind w:right="144"/>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Красота природы разных климатических зон, создание пейзажных композиций (горный, степной, среднерусский ландшафт).</w:t>
      </w:r>
    </w:p>
    <w:p w:rsidR="002F36B4" w:rsidRPr="00815C2D" w:rsidRDefault="00AC1D45">
      <w:pPr>
        <w:autoSpaceDE w:val="0"/>
        <w:autoSpaceDN w:val="0"/>
        <w:spacing w:before="70" w:after="0"/>
        <w:ind w:right="144" w:firstLine="180"/>
        <w:rPr>
          <w:lang w:val="ru-RU"/>
        </w:rPr>
      </w:pPr>
      <w:r w:rsidRPr="00815C2D">
        <w:rPr>
          <w:rFonts w:ascii="Times New Roman" w:eastAsia="Times New Roman" w:hAnsi="Times New Roman"/>
          <w:color w:val="000000"/>
          <w:sz w:val="24"/>
          <w:lang w:val="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2F36B4" w:rsidRPr="00815C2D" w:rsidRDefault="00AC1D45">
      <w:pPr>
        <w:autoSpaceDE w:val="0"/>
        <w:autoSpaceDN w:val="0"/>
        <w:spacing w:before="190" w:after="0" w:line="230" w:lineRule="auto"/>
        <w:ind w:left="180"/>
        <w:rPr>
          <w:lang w:val="ru-RU"/>
        </w:rPr>
      </w:pPr>
      <w:r w:rsidRPr="00815C2D">
        <w:rPr>
          <w:rFonts w:ascii="Times New Roman" w:eastAsia="Times New Roman" w:hAnsi="Times New Roman"/>
          <w:b/>
          <w:color w:val="000000"/>
          <w:sz w:val="24"/>
          <w:lang w:val="ru-RU"/>
        </w:rPr>
        <w:t>Модуль «Скульптура»</w:t>
      </w:r>
    </w:p>
    <w:p w:rsidR="002F36B4" w:rsidRPr="00815C2D" w:rsidRDefault="002F36B4">
      <w:pPr>
        <w:rPr>
          <w:lang w:val="ru-RU"/>
        </w:rPr>
        <w:sectPr w:rsidR="002F36B4" w:rsidRPr="00815C2D">
          <w:pgSz w:w="11900" w:h="16840"/>
          <w:pgMar w:top="286" w:right="782" w:bottom="452" w:left="666" w:header="720" w:footer="720" w:gutter="0"/>
          <w:cols w:space="720" w:equalWidth="0">
            <w:col w:w="10452"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71" w:lineRule="auto"/>
        <w:ind w:right="720"/>
        <w:rPr>
          <w:lang w:val="ru-RU"/>
        </w:rPr>
      </w:pPr>
      <w:r w:rsidRPr="00815C2D">
        <w:rPr>
          <w:lang w:val="ru-RU"/>
        </w:rPr>
        <w:tab/>
      </w:r>
      <w:r w:rsidRPr="00815C2D">
        <w:rPr>
          <w:rFonts w:ascii="Times New Roman" w:eastAsia="Times New Roman" w:hAnsi="Times New Roman"/>
          <w:color w:val="000000"/>
          <w:sz w:val="24"/>
          <w:lang w:val="ru-RU"/>
        </w:rPr>
        <w:t xml:space="preserve">Знакомство со скульптурными памятниками героям и мемориальными комплексами. </w:t>
      </w:r>
      <w:r w:rsidRPr="00815C2D">
        <w:rPr>
          <w:lang w:val="ru-RU"/>
        </w:rPr>
        <w:tab/>
      </w:r>
      <w:r w:rsidRPr="00815C2D">
        <w:rPr>
          <w:rFonts w:ascii="Times New Roman" w:eastAsia="Times New Roman" w:hAnsi="Times New Roman"/>
          <w:color w:val="000000"/>
          <w:sz w:val="24"/>
          <w:lang w:val="ru-RU"/>
        </w:rPr>
        <w:t>Создание эскиза памятника народному герою. Работа с пластилином или глиной. Выражение значительности, трагизма и победительной силы.</w:t>
      </w:r>
    </w:p>
    <w:p w:rsidR="002F36B4" w:rsidRPr="00815C2D" w:rsidRDefault="00AC1D45">
      <w:pPr>
        <w:tabs>
          <w:tab w:val="left" w:pos="180"/>
        </w:tabs>
        <w:autoSpaceDE w:val="0"/>
        <w:autoSpaceDN w:val="0"/>
        <w:spacing w:before="190" w:after="0" w:line="281" w:lineRule="auto"/>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Орнаменты разных народов. Подчинённость орнамента форме и назначению предмета, в </w:t>
      </w:r>
      <w:r w:rsidRPr="00815C2D">
        <w:rPr>
          <w:lang w:val="ru-RU"/>
        </w:rPr>
        <w:br/>
      </w:r>
      <w:r w:rsidRPr="00815C2D">
        <w:rPr>
          <w:rFonts w:ascii="Times New Roman" w:eastAsia="Times New Roman" w:hAnsi="Times New Roman"/>
          <w:color w:val="000000"/>
          <w:sz w:val="24"/>
          <w:lang w:val="ru-RU"/>
        </w:rPr>
        <w:t>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2F36B4" w:rsidRPr="00815C2D" w:rsidRDefault="00AC1D45">
      <w:pPr>
        <w:tabs>
          <w:tab w:val="left" w:pos="180"/>
        </w:tabs>
        <w:autoSpaceDE w:val="0"/>
        <w:autoSpaceDN w:val="0"/>
        <w:spacing w:before="72"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Орнаментальное украшение каменной архитектуры в памятниках русской культуры, каменная резьба, росписи стен, изразцы.</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Народный костюм. Русский народный праздничный костюм, символы и обереги в его декоре.</w:t>
      </w:r>
    </w:p>
    <w:p w:rsidR="002F36B4" w:rsidRPr="00815C2D" w:rsidRDefault="00AC1D45">
      <w:pPr>
        <w:autoSpaceDE w:val="0"/>
        <w:autoSpaceDN w:val="0"/>
        <w:spacing w:before="70" w:after="0" w:line="262" w:lineRule="auto"/>
        <w:ind w:right="864"/>
        <w:rPr>
          <w:lang w:val="ru-RU"/>
        </w:rPr>
      </w:pPr>
      <w:r w:rsidRPr="00815C2D">
        <w:rPr>
          <w:rFonts w:ascii="Times New Roman" w:eastAsia="Times New Roman" w:hAnsi="Times New Roman"/>
          <w:color w:val="000000"/>
          <w:sz w:val="24"/>
          <w:lang w:val="ru-RU"/>
        </w:rPr>
        <w:t>Головные уборы. Особенности мужской одежды разных сословий, связь украшения костюма мужчины с родом его занятий.</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Женский и мужской костюмы в традициях разных народов. Своеобразие одежды разных эпох и культур.</w:t>
      </w:r>
    </w:p>
    <w:p w:rsidR="002F36B4" w:rsidRPr="00815C2D" w:rsidRDefault="00AC1D45">
      <w:pPr>
        <w:tabs>
          <w:tab w:val="left" w:pos="180"/>
        </w:tabs>
        <w:autoSpaceDE w:val="0"/>
        <w:autoSpaceDN w:val="0"/>
        <w:spacing w:before="190" w:after="0" w:line="27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2F36B4" w:rsidRPr="00815C2D" w:rsidRDefault="00AC1D45">
      <w:pPr>
        <w:autoSpaceDE w:val="0"/>
        <w:autoSpaceDN w:val="0"/>
        <w:spacing w:before="70" w:after="0"/>
        <w:ind w:firstLine="180"/>
        <w:rPr>
          <w:lang w:val="ru-RU"/>
        </w:rPr>
      </w:pPr>
      <w:r w:rsidRPr="00815C2D">
        <w:rPr>
          <w:rFonts w:ascii="Times New Roman" w:eastAsia="Times New Roman" w:hAnsi="Times New Roman"/>
          <w:color w:val="000000"/>
          <w:sz w:val="24"/>
          <w:lang w:val="ru-RU"/>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2F36B4" w:rsidRPr="00815C2D" w:rsidRDefault="00AC1D45">
      <w:pPr>
        <w:tabs>
          <w:tab w:val="left" w:pos="180"/>
        </w:tabs>
        <w:autoSpaceDE w:val="0"/>
        <w:autoSpaceDN w:val="0"/>
        <w:spacing w:before="70" w:after="0" w:line="271" w:lineRule="auto"/>
        <w:rPr>
          <w:lang w:val="ru-RU"/>
        </w:rPr>
      </w:pPr>
      <w:r w:rsidRPr="00815C2D">
        <w:rPr>
          <w:lang w:val="ru-RU"/>
        </w:rPr>
        <w:tab/>
      </w:r>
      <w:r w:rsidRPr="00815C2D">
        <w:rPr>
          <w:rFonts w:ascii="Times New Roman" w:eastAsia="Times New Roman" w:hAnsi="Times New Roman"/>
          <w:color w:val="000000"/>
          <w:sz w:val="24"/>
          <w:lang w:val="ru-RU"/>
        </w:rPr>
        <w:t xml:space="preserve">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w:t>
      </w:r>
      <w:r w:rsidRPr="00815C2D">
        <w:rPr>
          <w:lang w:val="ru-RU"/>
        </w:rPr>
        <w:tab/>
      </w:r>
      <w:r w:rsidRPr="00815C2D">
        <w:rPr>
          <w:rFonts w:ascii="Times New Roman" w:eastAsia="Times New Roman" w:hAnsi="Times New Roman"/>
          <w:color w:val="000000"/>
          <w:sz w:val="24"/>
          <w:lang w:val="ru-RU"/>
        </w:rPr>
        <w:t>Понимание значения для современных людей сохранения культурного наследия.</w:t>
      </w:r>
    </w:p>
    <w:p w:rsidR="002F36B4" w:rsidRPr="00815C2D" w:rsidRDefault="00AC1D45">
      <w:pPr>
        <w:tabs>
          <w:tab w:val="left" w:pos="180"/>
        </w:tabs>
        <w:autoSpaceDE w:val="0"/>
        <w:autoSpaceDN w:val="0"/>
        <w:spacing w:before="192" w:after="0"/>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w:t>
      </w:r>
      <w:r w:rsidRPr="00815C2D">
        <w:rPr>
          <w:lang w:val="ru-RU"/>
        </w:rPr>
        <w:br/>
      </w:r>
      <w:r w:rsidRPr="00815C2D">
        <w:rPr>
          <w:rFonts w:ascii="Times New Roman" w:eastAsia="Times New Roman" w:hAnsi="Times New Roman"/>
          <w:color w:val="000000"/>
          <w:sz w:val="24"/>
          <w:lang w:val="ru-RU"/>
        </w:rPr>
        <w:t>отечественной культуры.</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Примеры произведений великих европейских художников: Леонардо да Винчи, Рафаэля, Рембрандта, Пикассо (и других по выбору учителя).</w:t>
      </w:r>
    </w:p>
    <w:p w:rsidR="002F36B4" w:rsidRPr="00815C2D" w:rsidRDefault="00AC1D45">
      <w:pPr>
        <w:autoSpaceDE w:val="0"/>
        <w:autoSpaceDN w:val="0"/>
        <w:spacing w:before="70" w:after="0"/>
        <w:ind w:right="432" w:firstLine="180"/>
        <w:rPr>
          <w:lang w:val="ru-RU"/>
        </w:rPr>
      </w:pPr>
      <w:r w:rsidRPr="00815C2D">
        <w:rPr>
          <w:rFonts w:ascii="Times New Roman" w:eastAsia="Times New Roman" w:hAnsi="Times New Roman"/>
          <w:color w:val="000000"/>
          <w:sz w:val="24"/>
          <w:lang w:val="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w:t>
      </w:r>
    </w:p>
    <w:p w:rsidR="002F36B4" w:rsidRPr="00815C2D" w:rsidRDefault="00AC1D45">
      <w:pPr>
        <w:autoSpaceDE w:val="0"/>
        <w:autoSpaceDN w:val="0"/>
        <w:spacing w:before="70" w:after="0" w:line="262" w:lineRule="auto"/>
        <w:ind w:right="288"/>
        <w:rPr>
          <w:lang w:val="ru-RU"/>
        </w:rPr>
      </w:pPr>
      <w:r w:rsidRPr="00815C2D">
        <w:rPr>
          <w:rFonts w:ascii="Times New Roman" w:eastAsia="Times New Roman" w:hAnsi="Times New Roman"/>
          <w:color w:val="000000"/>
          <w:sz w:val="24"/>
          <w:lang w:val="ru-RU"/>
        </w:rPr>
        <w:t>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w:t>
      </w:r>
    </w:p>
    <w:p w:rsidR="002F36B4" w:rsidRPr="00815C2D" w:rsidRDefault="002F36B4">
      <w:pPr>
        <w:rPr>
          <w:lang w:val="ru-RU"/>
        </w:rPr>
        <w:sectPr w:rsidR="002F36B4" w:rsidRPr="00815C2D">
          <w:pgSz w:w="11900" w:h="16840"/>
          <w:pgMar w:top="298" w:right="652" w:bottom="416" w:left="666" w:header="720" w:footer="720" w:gutter="0"/>
          <w:cols w:space="720" w:equalWidth="0">
            <w:col w:w="10582"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color w:val="000000"/>
          <w:sz w:val="24"/>
          <w:lang w:val="ru-RU"/>
        </w:rPr>
        <w:t>современном мире.</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памятник-ансамбль«Героям Сталинградской битвы» на Мамаевом кургане (и другие по выбору учителя).</w:t>
      </w:r>
    </w:p>
    <w:p w:rsidR="002F36B4" w:rsidRPr="00815C2D" w:rsidRDefault="00AC1D45">
      <w:pPr>
        <w:tabs>
          <w:tab w:val="left" w:pos="180"/>
        </w:tabs>
        <w:autoSpaceDE w:val="0"/>
        <w:autoSpaceDN w:val="0"/>
        <w:spacing w:before="190" w:after="0"/>
        <w:ind w:right="576"/>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Изображение и освоение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rsidR="002F36B4" w:rsidRPr="00815C2D" w:rsidRDefault="00AC1D45">
      <w:pPr>
        <w:autoSpaceDE w:val="0"/>
        <w:autoSpaceDN w:val="0"/>
        <w:spacing w:before="70" w:after="0" w:line="278" w:lineRule="auto"/>
        <w:ind w:right="144" w:firstLine="180"/>
        <w:rPr>
          <w:lang w:val="ru-RU"/>
        </w:rPr>
      </w:pPr>
      <w:r w:rsidRPr="00815C2D">
        <w:rPr>
          <w:rFonts w:ascii="Times New Roman" w:eastAsia="Times New Roman" w:hAnsi="Times New Roman"/>
          <w:color w:val="000000"/>
          <w:sz w:val="24"/>
          <w:lang w:val="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2F36B4" w:rsidRPr="00815C2D" w:rsidRDefault="00AC1D45">
      <w:pPr>
        <w:tabs>
          <w:tab w:val="left" w:pos="180"/>
        </w:tabs>
        <w:autoSpaceDE w:val="0"/>
        <w:autoSpaceDN w:val="0"/>
        <w:spacing w:before="70" w:after="0"/>
        <w:ind w:right="144"/>
        <w:rPr>
          <w:lang w:val="ru-RU"/>
        </w:rPr>
      </w:pPr>
      <w:r w:rsidRPr="00815C2D">
        <w:rPr>
          <w:lang w:val="ru-RU"/>
        </w:rPr>
        <w:tab/>
      </w:r>
      <w:r w:rsidRPr="00815C2D">
        <w:rPr>
          <w:rFonts w:ascii="Times New Roman" w:eastAsia="Times New Roman" w:hAnsi="Times New Roman"/>
          <w:color w:val="000000"/>
          <w:sz w:val="24"/>
          <w:lang w:val="ru-RU"/>
        </w:rPr>
        <w:t xml:space="preserve">Анимация простого движения нарисованной фигурки: загрузить две фазы движения фигурки в виртуальный редактор </w:t>
      </w:r>
      <w:r>
        <w:rPr>
          <w:rFonts w:ascii="Times New Roman" w:eastAsia="Times New Roman" w:hAnsi="Times New Roman"/>
          <w:color w:val="000000"/>
          <w:sz w:val="24"/>
        </w:rPr>
        <w:t>GIF</w:t>
      </w:r>
      <w:r w:rsidRPr="00815C2D">
        <w:rPr>
          <w:rFonts w:ascii="Times New Roman" w:eastAsia="Times New Roman" w:hAnsi="Times New Roman"/>
          <w:color w:val="000000"/>
          <w:sz w:val="24"/>
          <w:lang w:val="ru-RU"/>
        </w:rPr>
        <w:t xml:space="preserve">-анимации и сохранить простое повторяющееся движение своего рисунка. </w:t>
      </w:r>
      <w:r w:rsidRPr="00815C2D">
        <w:rPr>
          <w:lang w:val="ru-RU"/>
        </w:rPr>
        <w:tab/>
      </w:r>
      <w:r w:rsidRPr="00815C2D">
        <w:rPr>
          <w:rFonts w:ascii="Times New Roman" w:eastAsia="Times New Roman" w:hAnsi="Times New Roman"/>
          <w:color w:val="000000"/>
          <w:sz w:val="24"/>
          <w:lang w:val="ru-RU"/>
        </w:rPr>
        <w:t xml:space="preserve">Создание компьютерной презентации в программе </w:t>
      </w:r>
      <w:r>
        <w:rPr>
          <w:rFonts w:ascii="Times New Roman" w:eastAsia="Times New Roman" w:hAnsi="Times New Roman"/>
          <w:color w:val="000000"/>
          <w:sz w:val="24"/>
        </w:rPr>
        <w:t>PowerPoint</w:t>
      </w:r>
      <w:r w:rsidRPr="00815C2D">
        <w:rPr>
          <w:rFonts w:ascii="Times New Roman" w:eastAsia="Times New Roman" w:hAnsi="Times New Roman"/>
          <w:color w:val="000000"/>
          <w:sz w:val="24"/>
          <w:lang w:val="ru-RU"/>
        </w:rPr>
        <w:t xml:space="preserve"> на тему архитектуры, декоративного и изобразительного искусства выбранной эпохи или национальной культуры.</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Виртуальные тематические путешествия по художественным музеям мира.</w:t>
      </w:r>
    </w:p>
    <w:p w:rsidR="002F36B4" w:rsidRPr="00815C2D" w:rsidRDefault="002F36B4">
      <w:pPr>
        <w:rPr>
          <w:lang w:val="ru-RU"/>
        </w:rPr>
        <w:sectPr w:rsidR="002F36B4" w:rsidRPr="00815C2D">
          <w:pgSz w:w="11900" w:h="16840"/>
          <w:pgMar w:top="286" w:right="642" w:bottom="1440" w:left="666" w:header="720" w:footer="720" w:gutter="0"/>
          <w:cols w:space="720" w:equalWidth="0">
            <w:col w:w="10592"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b/>
          <w:color w:val="000000"/>
          <w:sz w:val="24"/>
          <w:lang w:val="ru-RU"/>
        </w:rPr>
        <w:t>ПЛАНИРУЕМЫЕ ОБРАЗОВАТЕЛЬНЫЕ РЕЗУЛЬТАТЫ</w:t>
      </w:r>
    </w:p>
    <w:p w:rsidR="002F36B4" w:rsidRPr="00815C2D" w:rsidRDefault="00AC1D45">
      <w:pPr>
        <w:autoSpaceDE w:val="0"/>
        <w:autoSpaceDN w:val="0"/>
        <w:spacing w:before="346" w:after="0" w:line="230" w:lineRule="auto"/>
        <w:rPr>
          <w:lang w:val="ru-RU"/>
        </w:rPr>
      </w:pPr>
      <w:r w:rsidRPr="00815C2D">
        <w:rPr>
          <w:rFonts w:ascii="Times New Roman" w:eastAsia="Times New Roman" w:hAnsi="Times New Roman"/>
          <w:b/>
          <w:color w:val="000000"/>
          <w:sz w:val="24"/>
          <w:lang w:val="ru-RU"/>
        </w:rPr>
        <w:t>ЛИЧНОСТНЫЕ РЕЗУЛЬТАТЫ</w:t>
      </w:r>
    </w:p>
    <w:p w:rsidR="002F36B4" w:rsidRPr="00815C2D" w:rsidRDefault="00AC1D45">
      <w:pPr>
        <w:autoSpaceDE w:val="0"/>
        <w:autoSpaceDN w:val="0"/>
        <w:spacing w:before="166" w:after="0" w:line="271" w:lineRule="auto"/>
        <w:ind w:right="1152" w:firstLine="180"/>
        <w:rPr>
          <w:lang w:val="ru-RU"/>
        </w:rPr>
      </w:pPr>
      <w:r w:rsidRPr="00815C2D">
        <w:rPr>
          <w:rFonts w:ascii="Times New Roman" w:eastAsia="Times New Roman" w:hAnsi="Times New Roman"/>
          <w:color w:val="000000"/>
          <w:sz w:val="24"/>
          <w:lang w:val="ru-RU"/>
        </w:rPr>
        <w:t>В центре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rsidR="002F36B4" w:rsidRPr="00815C2D" w:rsidRDefault="00AC1D45">
      <w:pPr>
        <w:tabs>
          <w:tab w:val="left" w:pos="180"/>
        </w:tabs>
        <w:autoSpaceDE w:val="0"/>
        <w:autoSpaceDN w:val="0"/>
        <w:spacing w:before="70" w:after="0" w:line="286" w:lineRule="auto"/>
        <w:rPr>
          <w:lang w:val="ru-RU"/>
        </w:rPr>
      </w:pPr>
      <w:r w:rsidRPr="00815C2D">
        <w:rPr>
          <w:lang w:val="ru-RU"/>
        </w:rPr>
        <w:tab/>
      </w:r>
      <w:r w:rsidRPr="00815C2D">
        <w:rPr>
          <w:rFonts w:ascii="Times New Roman" w:eastAsia="Times New Roman" w:hAnsi="Times New Roman"/>
          <w:color w:val="000000"/>
          <w:sz w:val="24"/>
          <w:lang w:val="ru-RU"/>
        </w:rPr>
        <w:t xml:space="preserve">Программа призвана обеспечить достижение обучающимися личностных результатов: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уважения и ценностного отношения к своей Родине — России;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ценностно-смысловые ориентации и установки, отражающие индивидуально-личностные позиции и социально значимые личностные качества;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духовно-нравственное развитие обучающихся;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мотивацию к познанию и обучению, готовность к саморазвитию и активному участию в социально-значимой деятельности;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позитивный опыт участия в творческой деятельности; </w:t>
      </w:r>
      <w:r w:rsidRPr="00815C2D">
        <w:rPr>
          <w:lang w:val="ru-RU"/>
        </w:rPr>
        <w:br/>
      </w:r>
      <w:r w:rsidRPr="00815C2D">
        <w:rPr>
          <w:lang w:val="ru-RU"/>
        </w:rPr>
        <w:tab/>
      </w:r>
      <w:r w:rsidRPr="00815C2D">
        <w:rPr>
          <w:rFonts w:ascii="Times New Roman" w:eastAsia="Times New Roman" w:hAnsi="Times New Roman"/>
          <w:color w:val="000000"/>
          <w:sz w:val="24"/>
          <w:lang w:val="ru-RU"/>
        </w:rP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2F36B4" w:rsidRPr="00815C2D" w:rsidRDefault="00AC1D45">
      <w:pPr>
        <w:autoSpaceDE w:val="0"/>
        <w:autoSpaceDN w:val="0"/>
        <w:spacing w:before="190" w:after="0" w:line="281" w:lineRule="auto"/>
        <w:ind w:right="144" w:firstLine="180"/>
        <w:rPr>
          <w:lang w:val="ru-RU"/>
        </w:rPr>
      </w:pPr>
      <w:r w:rsidRPr="00815C2D">
        <w:rPr>
          <w:rFonts w:ascii="Times New Roman" w:eastAsia="Times New Roman" w:hAnsi="Times New Roman"/>
          <w:i/>
          <w:color w:val="000000"/>
          <w:sz w:val="24"/>
          <w:lang w:val="ru-RU"/>
        </w:rPr>
        <w:t>Патриотическое воспитание</w:t>
      </w:r>
      <w:r w:rsidRPr="00815C2D">
        <w:rPr>
          <w:rFonts w:ascii="Times New Roman" w:eastAsia="Times New Roman" w:hAnsi="Times New Roman"/>
          <w:color w:val="000000"/>
          <w:sz w:val="24"/>
          <w:lang w:val="ru-RU"/>
        </w:rPr>
        <w:t xml:space="preserve"> 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2F36B4" w:rsidRPr="00815C2D" w:rsidRDefault="00AC1D45">
      <w:pPr>
        <w:autoSpaceDE w:val="0"/>
        <w:autoSpaceDN w:val="0"/>
        <w:spacing w:before="70" w:after="0" w:line="281" w:lineRule="auto"/>
        <w:ind w:right="144" w:firstLine="180"/>
        <w:rPr>
          <w:lang w:val="ru-RU"/>
        </w:rPr>
      </w:pPr>
      <w:r w:rsidRPr="00815C2D">
        <w:rPr>
          <w:rFonts w:ascii="Times New Roman" w:eastAsia="Times New Roman" w:hAnsi="Times New Roman"/>
          <w:i/>
          <w:color w:val="000000"/>
          <w:sz w:val="24"/>
          <w:lang w:val="ru-RU"/>
        </w:rPr>
        <w:t>Гражданское воспитание</w:t>
      </w:r>
      <w:r w:rsidRPr="00815C2D">
        <w:rPr>
          <w:rFonts w:ascii="Times New Roman" w:eastAsia="Times New Roman" w:hAnsi="Times New Roman"/>
          <w:color w:val="000000"/>
          <w:sz w:val="24"/>
          <w:lang w:val="ru-RU"/>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2F36B4" w:rsidRPr="00815C2D" w:rsidRDefault="00AC1D45">
      <w:pPr>
        <w:autoSpaceDE w:val="0"/>
        <w:autoSpaceDN w:val="0"/>
        <w:spacing w:before="70" w:after="0" w:line="283" w:lineRule="auto"/>
        <w:ind w:right="288" w:firstLine="180"/>
        <w:rPr>
          <w:lang w:val="ru-RU"/>
        </w:rPr>
      </w:pPr>
      <w:r w:rsidRPr="00815C2D">
        <w:rPr>
          <w:rFonts w:ascii="Times New Roman" w:eastAsia="Times New Roman" w:hAnsi="Times New Roman"/>
          <w:i/>
          <w:color w:val="000000"/>
          <w:sz w:val="24"/>
          <w:lang w:val="ru-RU"/>
        </w:rPr>
        <w:t>Духовно-нравственное</w:t>
      </w:r>
      <w:r w:rsidRPr="00815C2D">
        <w:rPr>
          <w:rFonts w:ascii="Times New Roman" w:eastAsia="Times New Roman" w:hAnsi="Times New Roman"/>
          <w:color w:val="000000"/>
          <w:sz w:val="24"/>
          <w:lang w:val="ru-RU"/>
        </w:rPr>
        <w:t xml:space="preserve">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2F36B4" w:rsidRPr="00815C2D" w:rsidRDefault="00AC1D45">
      <w:pPr>
        <w:autoSpaceDE w:val="0"/>
        <w:autoSpaceDN w:val="0"/>
        <w:spacing w:before="70" w:after="0" w:line="281" w:lineRule="auto"/>
        <w:ind w:right="144" w:firstLine="180"/>
        <w:rPr>
          <w:lang w:val="ru-RU"/>
        </w:rPr>
      </w:pPr>
      <w:r w:rsidRPr="00815C2D">
        <w:rPr>
          <w:rFonts w:ascii="Times New Roman" w:eastAsia="Times New Roman" w:hAnsi="Times New Roman"/>
          <w:i/>
          <w:color w:val="000000"/>
          <w:sz w:val="24"/>
          <w:lang w:val="ru-RU"/>
        </w:rPr>
        <w:t>Эстетическое воспитание</w:t>
      </w:r>
      <w:r w:rsidRPr="00815C2D">
        <w:rPr>
          <w:rFonts w:ascii="Times New Roman" w:eastAsia="Times New Roman" w:hAnsi="Times New Roman"/>
          <w:color w:val="000000"/>
          <w:sz w:val="24"/>
          <w:lang w:val="ru-RU"/>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2F36B4" w:rsidRPr="00815C2D" w:rsidRDefault="00AC1D45">
      <w:pPr>
        <w:autoSpaceDE w:val="0"/>
        <w:autoSpaceDN w:val="0"/>
        <w:spacing w:before="70" w:after="0"/>
        <w:ind w:firstLine="180"/>
        <w:rPr>
          <w:lang w:val="ru-RU"/>
        </w:rPr>
      </w:pPr>
      <w:r w:rsidRPr="00815C2D">
        <w:rPr>
          <w:rFonts w:ascii="Times New Roman" w:eastAsia="Times New Roman" w:hAnsi="Times New Roman"/>
          <w:i/>
          <w:color w:val="000000"/>
          <w:sz w:val="24"/>
          <w:lang w:val="ru-RU"/>
        </w:rPr>
        <w:t>Ценности познавательной деятельности</w:t>
      </w:r>
      <w:r w:rsidRPr="00815C2D">
        <w:rPr>
          <w:rFonts w:ascii="Times New Roman" w:eastAsia="Times New Roman" w:hAnsi="Times New Roman"/>
          <w:color w:val="000000"/>
          <w:sz w:val="24"/>
          <w:lang w:val="ru-RU"/>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i/>
          <w:color w:val="000000"/>
          <w:sz w:val="24"/>
          <w:lang w:val="ru-RU"/>
        </w:rPr>
        <w:t>Экологическое воспитание</w:t>
      </w:r>
      <w:r w:rsidRPr="00815C2D">
        <w:rPr>
          <w:rFonts w:ascii="Times New Roman" w:eastAsia="Times New Roman" w:hAnsi="Times New Roman"/>
          <w:color w:val="000000"/>
          <w:sz w:val="24"/>
          <w:lang w:val="ru-RU"/>
        </w:rPr>
        <w:t xml:space="preserve">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2F36B4" w:rsidRPr="00815C2D" w:rsidRDefault="002F36B4">
      <w:pPr>
        <w:rPr>
          <w:lang w:val="ru-RU"/>
        </w:rPr>
        <w:sectPr w:rsidR="002F36B4" w:rsidRPr="00815C2D">
          <w:pgSz w:w="11900" w:h="16840"/>
          <w:pgMar w:top="298" w:right="650" w:bottom="350" w:left="666" w:header="720" w:footer="720" w:gutter="0"/>
          <w:cols w:space="720" w:equalWidth="0">
            <w:col w:w="10584"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81" w:lineRule="auto"/>
        <w:ind w:right="144" w:firstLine="180"/>
        <w:rPr>
          <w:lang w:val="ru-RU"/>
        </w:rPr>
      </w:pPr>
      <w:r w:rsidRPr="00815C2D">
        <w:rPr>
          <w:rFonts w:ascii="Times New Roman" w:eastAsia="Times New Roman" w:hAnsi="Times New Roman"/>
          <w:i/>
          <w:color w:val="000000"/>
          <w:sz w:val="24"/>
          <w:lang w:val="ru-RU"/>
        </w:rPr>
        <w:t>Трудовое воспитание</w:t>
      </w:r>
      <w:r w:rsidRPr="00815C2D">
        <w:rPr>
          <w:rFonts w:ascii="Times New Roman" w:eastAsia="Times New Roman" w:hAnsi="Times New Roman"/>
          <w:color w:val="000000"/>
          <w:sz w:val="24"/>
          <w:lang w:val="ru-RU"/>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МЕТАПРЕДМЕТНЫЕ РЕЗУЛЬТАТЫ</w:t>
      </w:r>
    </w:p>
    <w:p w:rsidR="002F36B4" w:rsidRPr="00815C2D" w:rsidRDefault="00AC1D45">
      <w:pPr>
        <w:tabs>
          <w:tab w:val="left" w:pos="180"/>
        </w:tabs>
        <w:autoSpaceDE w:val="0"/>
        <w:autoSpaceDN w:val="0"/>
        <w:spacing w:before="166" w:after="0" w:line="288" w:lineRule="auto"/>
        <w:rPr>
          <w:lang w:val="ru-RU"/>
        </w:rPr>
      </w:pPr>
      <w:r w:rsidRPr="00815C2D">
        <w:rPr>
          <w:lang w:val="ru-RU"/>
        </w:rPr>
        <w:tab/>
      </w:r>
      <w:r w:rsidRPr="00815C2D">
        <w:rPr>
          <w:rFonts w:ascii="Times New Roman" w:eastAsia="Times New Roman" w:hAnsi="Times New Roman"/>
          <w:b/>
          <w:color w:val="000000"/>
          <w:sz w:val="24"/>
          <w:lang w:val="ru-RU"/>
        </w:rPr>
        <w:t xml:space="preserve">1.Овладение универсальными познавательными действиями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Пространственные представления и сенсорные способности: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характеризовать форму предмета, конструкции;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выявлять доминантные черты (характерные особенности) в визуальном образе;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сравнивать плоскостные и пространственные объекты по заданным основаниям;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находить ассоциативные связи между визуальными образами разных форм и предметов;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сопоставлять части и целое в видимом образе, предмете, конструкции;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анализировать пропорциональные отношения частей внутри целого и предметов между собой; </w:t>
      </w:r>
      <w:r w:rsidRPr="00815C2D">
        <w:rPr>
          <w:lang w:val="ru-RU"/>
        </w:rPr>
        <w:tab/>
      </w:r>
      <w:r w:rsidRPr="00815C2D">
        <w:rPr>
          <w:rFonts w:ascii="Times New Roman" w:eastAsia="Times New Roman" w:hAnsi="Times New Roman"/>
          <w:color w:val="000000"/>
          <w:sz w:val="24"/>
          <w:lang w:val="ru-RU"/>
        </w:rPr>
        <w:t xml:space="preserve">обобщать форму составной конструкции;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выявлять и анализировать ритмические отношения в пространстве и в изображении (визуальном образе) на установленных основаниях;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абстрагировать образ реальности при построении плоской композиции;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соотносить тональные отношения (тёмное — светлое) в пространственных и плоскостных объектах; </w:t>
      </w:r>
      <w:r w:rsidRPr="00815C2D">
        <w:rPr>
          <w:lang w:val="ru-RU"/>
        </w:rPr>
        <w:tab/>
      </w:r>
      <w:r w:rsidRPr="00815C2D">
        <w:rPr>
          <w:rFonts w:ascii="Times New Roman" w:eastAsia="Times New Roman" w:hAnsi="Times New Roman"/>
          <w:color w:val="000000"/>
          <w:sz w:val="24"/>
          <w:lang w:val="ru-RU"/>
        </w:rPr>
        <w:t>выявлять и анализировать эмоциональное воздействие цветовых отношений в пространственной среде и плоскостном изображении.</w:t>
      </w:r>
    </w:p>
    <w:p w:rsidR="002F36B4" w:rsidRPr="00815C2D" w:rsidRDefault="00AC1D45">
      <w:pPr>
        <w:tabs>
          <w:tab w:val="left" w:pos="180"/>
        </w:tabs>
        <w:autoSpaceDE w:val="0"/>
        <w:autoSpaceDN w:val="0"/>
        <w:spacing w:before="190" w:after="0" w:line="290" w:lineRule="auto"/>
        <w:rPr>
          <w:lang w:val="ru-RU"/>
        </w:rPr>
      </w:pPr>
      <w:r w:rsidRPr="00815C2D">
        <w:rPr>
          <w:lang w:val="ru-RU"/>
        </w:rPr>
        <w:tab/>
      </w:r>
      <w:r w:rsidRPr="00815C2D">
        <w:rPr>
          <w:rFonts w:ascii="Times New Roman" w:eastAsia="Times New Roman" w:hAnsi="Times New Roman"/>
          <w:i/>
          <w:color w:val="000000"/>
          <w:sz w:val="24"/>
          <w:lang w:val="ru-RU"/>
        </w:rPr>
        <w:t xml:space="preserve">Базовые логические и исследовательские действия: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проявлять исследовательские, экспериментальные действия в процессе освоения выразительных свойств различных художественных материалов;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проявлять творческие экспериментальные действия в процессе самостоятельного выполнения художественных заданий;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анализировать и оценивать с позиций эстетических категорий явления природы и предметно-пространственную среду жизни человека;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формулировать выводы, соответствующие эстетическим, аналитическим и другим учебным установкам по результатам проведённого наблюдения;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использовать знаково-символические средства для составления орнаментов и декоративных композиций;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классифицировать произведения искусства по видам и, соответственно, по назначению в жизни людей;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классифицировать произведения изобразительного искусства по жанрам в качестве инструмента анализа содержания произведений; </w:t>
      </w:r>
      <w:r w:rsidRPr="00815C2D">
        <w:rPr>
          <w:lang w:val="ru-RU"/>
        </w:rPr>
        <w:br/>
      </w:r>
      <w:r w:rsidRPr="00815C2D">
        <w:rPr>
          <w:lang w:val="ru-RU"/>
        </w:rPr>
        <w:tab/>
      </w:r>
      <w:r w:rsidRPr="00815C2D">
        <w:rPr>
          <w:rFonts w:ascii="Times New Roman" w:eastAsia="Times New Roman" w:hAnsi="Times New Roman"/>
          <w:color w:val="000000"/>
          <w:sz w:val="24"/>
          <w:lang w:val="ru-RU"/>
        </w:rPr>
        <w:t>ставить и использовать вопросы как исследовательский инструмент познания.</w:t>
      </w:r>
    </w:p>
    <w:p w:rsidR="002F36B4" w:rsidRPr="00815C2D" w:rsidRDefault="00AC1D45">
      <w:pPr>
        <w:autoSpaceDE w:val="0"/>
        <w:autoSpaceDN w:val="0"/>
        <w:spacing w:before="190" w:after="0" w:line="262" w:lineRule="auto"/>
        <w:ind w:left="180" w:right="4752"/>
        <w:rPr>
          <w:lang w:val="ru-RU"/>
        </w:rPr>
      </w:pPr>
      <w:r w:rsidRPr="00815C2D">
        <w:rPr>
          <w:rFonts w:ascii="Times New Roman" w:eastAsia="Times New Roman" w:hAnsi="Times New Roman"/>
          <w:i/>
          <w:color w:val="000000"/>
          <w:sz w:val="24"/>
          <w:lang w:val="ru-RU"/>
        </w:rPr>
        <w:t xml:space="preserve">Работа с информацией: </w:t>
      </w:r>
      <w:r w:rsidRPr="00815C2D">
        <w:rPr>
          <w:lang w:val="ru-RU"/>
        </w:rPr>
        <w:br/>
      </w:r>
      <w:r w:rsidRPr="00815C2D">
        <w:rPr>
          <w:rFonts w:ascii="Times New Roman" w:eastAsia="Times New Roman" w:hAnsi="Times New Roman"/>
          <w:color w:val="000000"/>
          <w:sz w:val="24"/>
          <w:lang w:val="ru-RU"/>
        </w:rPr>
        <w:t>использовать электронные образовательные ресурсы;</w:t>
      </w:r>
    </w:p>
    <w:p w:rsidR="002F36B4" w:rsidRPr="00815C2D" w:rsidRDefault="002F36B4">
      <w:pPr>
        <w:rPr>
          <w:lang w:val="ru-RU"/>
        </w:rPr>
        <w:sectPr w:rsidR="002F36B4" w:rsidRPr="00815C2D">
          <w:pgSz w:w="11900" w:h="16840"/>
          <w:pgMar w:top="298" w:right="658" w:bottom="332" w:left="666" w:header="720" w:footer="720" w:gutter="0"/>
          <w:cols w:space="720" w:equalWidth="0">
            <w:col w:w="10576"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86" w:lineRule="auto"/>
        <w:rPr>
          <w:lang w:val="ru-RU"/>
        </w:rPr>
      </w:pPr>
      <w:r w:rsidRPr="00815C2D">
        <w:rPr>
          <w:lang w:val="ru-RU"/>
        </w:rPr>
        <w:tab/>
      </w:r>
      <w:r w:rsidRPr="00815C2D">
        <w:rPr>
          <w:rFonts w:ascii="Times New Roman" w:eastAsia="Times New Roman" w:hAnsi="Times New Roman"/>
          <w:color w:val="000000"/>
          <w:sz w:val="24"/>
          <w:lang w:val="ru-RU"/>
        </w:rPr>
        <w:t xml:space="preserve">уметь работать с электронными учебниками и учебными пособиями;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самостоятельно готовить информацию на заданную или выбранную тему и представлять её в различных видах: рисунках и эскизах, электронных презентациях;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осуществлять виртуальные путешествия по архитектурным памятникам, в отечественные </w:t>
      </w:r>
      <w:r w:rsidRPr="00815C2D">
        <w:rPr>
          <w:lang w:val="ru-RU"/>
        </w:rPr>
        <w:br/>
      </w:r>
      <w:r w:rsidRPr="00815C2D">
        <w:rPr>
          <w:rFonts w:ascii="Times New Roman" w:eastAsia="Times New Roman" w:hAnsi="Times New Roman"/>
          <w:color w:val="000000"/>
          <w:sz w:val="24"/>
          <w:lang w:val="ru-RU"/>
        </w:rPr>
        <w:t xml:space="preserve">художественные музеи и зарубежные художественные музеи (галереи) на основе установок и квестов, предложенных учителем; </w:t>
      </w:r>
      <w:r w:rsidRPr="00815C2D">
        <w:rPr>
          <w:lang w:val="ru-RU"/>
        </w:rPr>
        <w:br/>
      </w:r>
      <w:r w:rsidRPr="00815C2D">
        <w:rPr>
          <w:lang w:val="ru-RU"/>
        </w:rPr>
        <w:tab/>
      </w:r>
      <w:r w:rsidRPr="00815C2D">
        <w:rPr>
          <w:rFonts w:ascii="Times New Roman" w:eastAsia="Times New Roman" w:hAnsi="Times New Roman"/>
          <w:color w:val="000000"/>
          <w:sz w:val="24"/>
          <w:lang w:val="ru-RU"/>
        </w:rPr>
        <w:t>соблюдать правила информационной безопасности при работе в сети Интернет.</w:t>
      </w:r>
    </w:p>
    <w:p w:rsidR="002F36B4" w:rsidRPr="00815C2D" w:rsidRDefault="00AC1D45">
      <w:pPr>
        <w:tabs>
          <w:tab w:val="left" w:pos="180"/>
        </w:tabs>
        <w:autoSpaceDE w:val="0"/>
        <w:autoSpaceDN w:val="0"/>
        <w:spacing w:before="192" w:after="0" w:line="288" w:lineRule="auto"/>
        <w:rPr>
          <w:lang w:val="ru-RU"/>
        </w:rPr>
      </w:pPr>
      <w:r w:rsidRPr="00815C2D">
        <w:rPr>
          <w:lang w:val="ru-RU"/>
        </w:rPr>
        <w:tab/>
      </w:r>
      <w:r w:rsidRPr="00815C2D">
        <w:rPr>
          <w:rFonts w:ascii="Times New Roman" w:eastAsia="Times New Roman" w:hAnsi="Times New Roman"/>
          <w:b/>
          <w:color w:val="000000"/>
          <w:sz w:val="24"/>
          <w:lang w:val="ru-RU"/>
        </w:rPr>
        <w:t xml:space="preserve">2.Овладение универсальными коммуникативными действиями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Обучающиеся должны овладеть следующими действиями: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понимать искусство в качестве особого языка общения — межличностного (автор — зритель), между поколениями, между народами;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демонстрировать и объяснять результаты своего творческого, художественного или </w:t>
      </w:r>
      <w:r w:rsidRPr="00815C2D">
        <w:rPr>
          <w:lang w:val="ru-RU"/>
        </w:rPr>
        <w:br/>
      </w:r>
      <w:r w:rsidRPr="00815C2D">
        <w:rPr>
          <w:rFonts w:ascii="Times New Roman" w:eastAsia="Times New Roman" w:hAnsi="Times New Roman"/>
          <w:color w:val="000000"/>
          <w:sz w:val="24"/>
          <w:lang w:val="ru-RU"/>
        </w:rPr>
        <w:t xml:space="preserve">исследовательского опыта;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признавать своё и чужое право на ошибку, развивать свои способности сопереживать, понимать намерения и переживания свои и других людей; </w:t>
      </w:r>
      <w:r w:rsidRPr="00815C2D">
        <w:rPr>
          <w:lang w:val="ru-RU"/>
        </w:rPr>
        <w:br/>
      </w:r>
      <w:r w:rsidRPr="00815C2D">
        <w:rPr>
          <w:lang w:val="ru-RU"/>
        </w:rPr>
        <w:tab/>
      </w:r>
      <w:r w:rsidRPr="00815C2D">
        <w:rPr>
          <w:rFonts w:ascii="Times New Roman" w:eastAsia="Times New Roman" w:hAnsi="Times New Roman"/>
          <w:color w:val="000000"/>
          <w:sz w:val="24"/>
          <w:lang w:val="ru-RU"/>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2F36B4" w:rsidRPr="00815C2D" w:rsidRDefault="00AC1D45">
      <w:pPr>
        <w:tabs>
          <w:tab w:val="left" w:pos="180"/>
        </w:tabs>
        <w:autoSpaceDE w:val="0"/>
        <w:autoSpaceDN w:val="0"/>
        <w:spacing w:before="190" w:after="0" w:line="286" w:lineRule="auto"/>
        <w:ind w:right="1152"/>
        <w:rPr>
          <w:lang w:val="ru-RU"/>
        </w:rPr>
      </w:pPr>
      <w:r w:rsidRPr="00815C2D">
        <w:rPr>
          <w:lang w:val="ru-RU"/>
        </w:rPr>
        <w:tab/>
      </w:r>
      <w:r w:rsidRPr="00815C2D">
        <w:rPr>
          <w:rFonts w:ascii="Times New Roman" w:eastAsia="Times New Roman" w:hAnsi="Times New Roman"/>
          <w:b/>
          <w:color w:val="000000"/>
          <w:sz w:val="24"/>
          <w:lang w:val="ru-RU"/>
        </w:rPr>
        <w:t xml:space="preserve">3.Овладение универсальными регулятивными действиями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Обучающиеся должны овладеть следующими действиями: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внимательно относиться и выполнять учебные задачи, поставленные учителем; </w:t>
      </w:r>
      <w:r w:rsidRPr="00815C2D">
        <w:rPr>
          <w:lang w:val="ru-RU"/>
        </w:rPr>
        <w:tab/>
      </w:r>
      <w:r w:rsidRPr="00815C2D">
        <w:rPr>
          <w:rFonts w:ascii="Times New Roman" w:eastAsia="Times New Roman" w:hAnsi="Times New Roman"/>
          <w:color w:val="000000"/>
          <w:sz w:val="24"/>
          <w:lang w:val="ru-RU"/>
        </w:rPr>
        <w:t xml:space="preserve">соблюдать последовательность учебных действий при выполнении задания; </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 </w:t>
      </w:r>
      <w:r w:rsidRPr="00815C2D">
        <w:rPr>
          <w:lang w:val="ru-RU"/>
        </w:rPr>
        <w:br/>
      </w:r>
      <w:r w:rsidRPr="00815C2D">
        <w:rPr>
          <w:lang w:val="ru-RU"/>
        </w:rPr>
        <w:tab/>
      </w:r>
      <w:r w:rsidRPr="00815C2D">
        <w:rPr>
          <w:rFonts w:ascii="Times New Roman" w:eastAsia="Times New Roman" w:hAnsi="Times New Roman"/>
          <w:color w:val="000000"/>
          <w:sz w:val="24"/>
          <w:lang w:val="ru-RU"/>
        </w:rPr>
        <w:t>соотносить свои действия с планируемыми результатами, осуществлять контроль своей деятельности в процессе достижения результата.</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ПРЕДМЕТНЫЕ РЕЗУЛЬТАТЫ</w:t>
      </w:r>
    </w:p>
    <w:p w:rsidR="002F36B4" w:rsidRPr="00815C2D" w:rsidRDefault="00AC1D45">
      <w:pPr>
        <w:autoSpaceDE w:val="0"/>
        <w:autoSpaceDN w:val="0"/>
        <w:spacing w:before="166" w:after="0"/>
        <w:ind w:firstLine="180"/>
        <w:rPr>
          <w:lang w:val="ru-RU"/>
        </w:rPr>
      </w:pPr>
      <w:r w:rsidRPr="00815C2D">
        <w:rPr>
          <w:rFonts w:ascii="Times New Roman" w:eastAsia="Times New Roman" w:hAnsi="Times New Roman"/>
          <w:color w:val="000000"/>
          <w:sz w:val="24"/>
          <w:lang w:val="ru-RU"/>
        </w:rPr>
        <w:t>Предметные результаты сформулированы по годам обучения на основе модульного построения содержания в соответствии с Приложением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1 КЛАСС</w:t>
      </w:r>
    </w:p>
    <w:p w:rsidR="002F36B4" w:rsidRPr="00815C2D" w:rsidRDefault="00AC1D45">
      <w:pPr>
        <w:autoSpaceDE w:val="0"/>
        <w:autoSpaceDN w:val="0"/>
        <w:spacing w:before="166" w:after="0" w:line="230" w:lineRule="auto"/>
        <w:ind w:left="180"/>
        <w:rPr>
          <w:lang w:val="ru-RU"/>
        </w:rPr>
      </w:pPr>
      <w:r w:rsidRPr="00815C2D">
        <w:rPr>
          <w:rFonts w:ascii="Times New Roman" w:eastAsia="Times New Roman" w:hAnsi="Times New Roman"/>
          <w:b/>
          <w:color w:val="000000"/>
          <w:sz w:val="24"/>
          <w:lang w:val="ru-RU"/>
        </w:rPr>
        <w:t>Модуль «Графика»</w:t>
      </w:r>
    </w:p>
    <w:p w:rsidR="002F36B4" w:rsidRPr="00815C2D" w:rsidRDefault="002F36B4">
      <w:pPr>
        <w:rPr>
          <w:lang w:val="ru-RU"/>
        </w:rPr>
        <w:sectPr w:rsidR="002F36B4" w:rsidRPr="00815C2D">
          <w:pgSz w:w="11900" w:h="16840"/>
          <w:pgMar w:top="298" w:right="688" w:bottom="356" w:left="666" w:header="720" w:footer="720" w:gutter="0"/>
          <w:cols w:space="720" w:equalWidth="0">
            <w:col w:w="10546"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62" w:lineRule="auto"/>
        <w:ind w:right="864"/>
        <w:rPr>
          <w:lang w:val="ru-RU"/>
        </w:rPr>
      </w:pPr>
      <w:r w:rsidRPr="00815C2D">
        <w:rPr>
          <w:lang w:val="ru-RU"/>
        </w:rPr>
        <w:tab/>
      </w:r>
      <w:r w:rsidRPr="00815C2D">
        <w:rPr>
          <w:rFonts w:ascii="Times New Roman" w:eastAsia="Times New Roman" w:hAnsi="Times New Roman"/>
          <w:color w:val="000000"/>
          <w:sz w:val="24"/>
          <w:lang w:val="ru-RU"/>
        </w:rPr>
        <w:t>Осваивать навыки применения свойств простых графических материалов в самостоятельной творческой работе в условиях урока.</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Приобретать первичный опыт в создании графического рисунка на основе знакомства со средствами изобразительного языка.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опыт создания рисунка простого (плоского) предмета с натуры.</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Учиться анализировать соотношения пропорций, визуально сравнивать пространственные величины.</w:t>
      </w:r>
    </w:p>
    <w:p w:rsidR="002F36B4" w:rsidRPr="00815C2D" w:rsidRDefault="00AC1D45">
      <w:pPr>
        <w:tabs>
          <w:tab w:val="left" w:pos="180"/>
        </w:tabs>
        <w:autoSpaceDE w:val="0"/>
        <w:autoSpaceDN w:val="0"/>
        <w:spacing w:before="70" w:after="0" w:line="274" w:lineRule="auto"/>
        <w:rPr>
          <w:lang w:val="ru-RU"/>
        </w:rPr>
      </w:pPr>
      <w:r w:rsidRPr="00815C2D">
        <w:rPr>
          <w:lang w:val="ru-RU"/>
        </w:rPr>
        <w:tab/>
      </w:r>
      <w:r w:rsidRPr="00815C2D">
        <w:rPr>
          <w:rFonts w:ascii="Times New Roman" w:eastAsia="Times New Roman" w:hAnsi="Times New Roman"/>
          <w:color w:val="000000"/>
          <w:sz w:val="24"/>
          <w:lang w:val="ru-RU"/>
        </w:rPr>
        <w:t xml:space="preserve">Приобретать первичные знания и навыки композиционного расположения изображения на листе. </w:t>
      </w:r>
      <w:r w:rsidRPr="00815C2D">
        <w:rPr>
          <w:lang w:val="ru-RU"/>
        </w:rPr>
        <w:tab/>
      </w:r>
      <w:r w:rsidRPr="00815C2D">
        <w:rPr>
          <w:rFonts w:ascii="Times New Roman" w:eastAsia="Times New Roman" w:hAnsi="Times New Roman"/>
          <w:color w:val="000000"/>
          <w:sz w:val="24"/>
          <w:lang w:val="ru-RU"/>
        </w:rPr>
        <w:t>Уметь выбирать вертикальный или горизонтальный формат листа для выполнения соответствующих задач рисунка.</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Воспринимать учебную задачу, поставленную учителем, и решать её в своей практической художественной деятельности.</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2F36B4" w:rsidRPr="00815C2D" w:rsidRDefault="00AC1D45">
      <w:pPr>
        <w:autoSpaceDE w:val="0"/>
        <w:autoSpaceDN w:val="0"/>
        <w:spacing w:before="190" w:after="0" w:line="262" w:lineRule="auto"/>
        <w:ind w:left="180" w:right="3888"/>
        <w:rPr>
          <w:lang w:val="ru-RU"/>
        </w:rPr>
      </w:pPr>
      <w:r w:rsidRPr="00815C2D">
        <w:rPr>
          <w:rFonts w:ascii="Times New Roman" w:eastAsia="Times New Roman" w:hAnsi="Times New Roman"/>
          <w:b/>
          <w:color w:val="000000"/>
          <w:sz w:val="24"/>
          <w:lang w:val="ru-RU"/>
        </w:rPr>
        <w:t>Модуль «Живопись»</w:t>
      </w:r>
      <w:r w:rsidRPr="00815C2D">
        <w:rPr>
          <w:lang w:val="ru-RU"/>
        </w:rPr>
        <w:br/>
      </w:r>
      <w:r w:rsidRPr="00815C2D">
        <w:rPr>
          <w:rFonts w:ascii="Times New Roman" w:eastAsia="Times New Roman" w:hAnsi="Times New Roman"/>
          <w:color w:val="000000"/>
          <w:sz w:val="24"/>
          <w:lang w:val="ru-RU"/>
        </w:rPr>
        <w:t>Осваивать навыки работы красками «гуашь» в условиях урока.</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Знать три основных цвета; обсуждать и называть ассоциативные представления, которые рождает каждый цвет.</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Осознавать эмоциональное звучание цвета и уметь формулировать своё мнение с опорой на опыт жизненных ассоциаций.</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Приобретать опыт экспериментирования, исследования результатов смешения красок и получения нового цвета.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Вести творческую работу на заданную тему с опорой на зрительные впечатления, организованные педагогом.</w:t>
      </w:r>
    </w:p>
    <w:p w:rsidR="002F36B4" w:rsidRPr="00815C2D" w:rsidRDefault="00AC1D45">
      <w:pPr>
        <w:tabs>
          <w:tab w:val="left" w:pos="180"/>
        </w:tabs>
        <w:autoSpaceDE w:val="0"/>
        <w:autoSpaceDN w:val="0"/>
        <w:spacing w:before="190" w:after="0" w:line="271" w:lineRule="auto"/>
        <w:ind w:right="144"/>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Приобретать опыт аналитического наблюдения, поиска выразительных образных объёмных форм в природе (облака, камни, коряги, формы плодов и др.).</w:t>
      </w:r>
    </w:p>
    <w:p w:rsidR="002F36B4" w:rsidRPr="00815C2D" w:rsidRDefault="00AC1D45">
      <w:pPr>
        <w:tabs>
          <w:tab w:val="left" w:pos="180"/>
        </w:tabs>
        <w:autoSpaceDE w:val="0"/>
        <w:autoSpaceDN w:val="0"/>
        <w:spacing w:before="72"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Осваивать первичные приёмы лепки из пластилина, приобретать представления о целостной форме в объёмном изображении.</w:t>
      </w:r>
    </w:p>
    <w:p w:rsidR="002F36B4" w:rsidRPr="00815C2D" w:rsidRDefault="00AC1D45">
      <w:pPr>
        <w:tabs>
          <w:tab w:val="left" w:pos="180"/>
        </w:tabs>
        <w:autoSpaceDE w:val="0"/>
        <w:autoSpaceDN w:val="0"/>
        <w:spacing w:before="72" w:after="0" w:line="262" w:lineRule="auto"/>
        <w:rPr>
          <w:lang w:val="ru-RU"/>
        </w:rPr>
      </w:pPr>
      <w:r w:rsidRPr="00815C2D">
        <w:rPr>
          <w:lang w:val="ru-RU"/>
        </w:rPr>
        <w:tab/>
      </w:r>
      <w:r w:rsidRPr="00815C2D">
        <w:rPr>
          <w:rFonts w:ascii="Times New Roman" w:eastAsia="Times New Roman" w:hAnsi="Times New Roman"/>
          <w:color w:val="000000"/>
          <w:sz w:val="24"/>
          <w:lang w:val="ru-RU"/>
        </w:rPr>
        <w:t>Овладевать первичными навыками бумагопластики — создания объёмных форм из бумаги путём её складывания, надрезания, закручивания и др.</w:t>
      </w:r>
    </w:p>
    <w:p w:rsidR="002F36B4" w:rsidRPr="00815C2D" w:rsidRDefault="00AC1D45">
      <w:pPr>
        <w:tabs>
          <w:tab w:val="left" w:pos="180"/>
        </w:tabs>
        <w:autoSpaceDE w:val="0"/>
        <w:autoSpaceDN w:val="0"/>
        <w:spacing w:before="190" w:after="0"/>
        <w:ind w:right="576"/>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Различать виды орнаментов по изобразительным мотивам: растительные, геометрические, анималистические.</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Учиться использовать правила симметрии в своей художественной деятельности.</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Приобретать опыт создания орнаментальной декоративной композиции (стилизованной: декоративный цветок или птица).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знания о значении и назначении украшений в жизни людей.</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представления о глиняных игрушках отечественных народных художественных</w:t>
      </w:r>
    </w:p>
    <w:p w:rsidR="002F36B4" w:rsidRPr="00815C2D" w:rsidRDefault="002F36B4">
      <w:pPr>
        <w:rPr>
          <w:lang w:val="ru-RU"/>
        </w:rPr>
        <w:sectPr w:rsidR="002F36B4" w:rsidRPr="00815C2D">
          <w:pgSz w:w="11900" w:h="16840"/>
          <w:pgMar w:top="298" w:right="642" w:bottom="416" w:left="666" w:header="720" w:footer="720" w:gutter="0"/>
          <w:cols w:space="720" w:equalWidth="0">
            <w:col w:w="10592"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line="271" w:lineRule="auto"/>
        <w:ind w:right="432"/>
        <w:rPr>
          <w:lang w:val="ru-RU"/>
        </w:rPr>
      </w:pPr>
      <w:r w:rsidRPr="00815C2D">
        <w:rPr>
          <w:rFonts w:ascii="Times New Roman" w:eastAsia="Times New Roman" w:hAnsi="Times New Roman"/>
          <w:color w:val="000000"/>
          <w:sz w:val="24"/>
          <w:lang w:val="ru-RU"/>
        </w:rPr>
        <w:t>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Иметь опыт и соответствующие возрасту навыки подготовки и оформления общего праздника.</w:t>
      </w:r>
    </w:p>
    <w:p w:rsidR="002F36B4" w:rsidRPr="00815C2D" w:rsidRDefault="00AC1D45">
      <w:pPr>
        <w:tabs>
          <w:tab w:val="left" w:pos="180"/>
        </w:tabs>
        <w:autoSpaceDE w:val="0"/>
        <w:autoSpaceDN w:val="0"/>
        <w:spacing w:before="190" w:after="0"/>
        <w:ind w:right="144"/>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Осваивать приёмы конструирования из бумаги, складывания объёмных простых геометрических тел.</w:t>
      </w:r>
    </w:p>
    <w:p w:rsidR="002F36B4" w:rsidRPr="00815C2D" w:rsidRDefault="00AC1D45">
      <w:pPr>
        <w:tabs>
          <w:tab w:val="left" w:pos="180"/>
        </w:tabs>
        <w:autoSpaceDE w:val="0"/>
        <w:autoSpaceDN w:val="0"/>
        <w:spacing w:before="72"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Приобретать опыт пространственного макетирования (сказочный город) в форме коллективной игровой деятельности.</w:t>
      </w:r>
    </w:p>
    <w:p w:rsidR="002F36B4" w:rsidRPr="00815C2D" w:rsidRDefault="00AC1D45">
      <w:pPr>
        <w:tabs>
          <w:tab w:val="left" w:pos="180"/>
        </w:tabs>
        <w:autoSpaceDE w:val="0"/>
        <w:autoSpaceDN w:val="0"/>
        <w:spacing w:before="70" w:after="0" w:line="262" w:lineRule="auto"/>
        <w:ind w:right="864"/>
        <w:rPr>
          <w:lang w:val="ru-RU"/>
        </w:rPr>
      </w:pPr>
      <w:r w:rsidRPr="00815C2D">
        <w:rPr>
          <w:lang w:val="ru-RU"/>
        </w:rPr>
        <w:tab/>
      </w:r>
      <w:r w:rsidRPr="00815C2D">
        <w:rPr>
          <w:rFonts w:ascii="Times New Roman" w:eastAsia="Times New Roman" w:hAnsi="Times New Roman"/>
          <w:color w:val="000000"/>
          <w:sz w:val="24"/>
          <w:lang w:val="ru-RU"/>
        </w:rPr>
        <w:t>Приобретать представления о конструктивной основе любого предмета и первичные навыки анализа его строения.</w:t>
      </w:r>
    </w:p>
    <w:p w:rsidR="002F36B4" w:rsidRPr="00815C2D" w:rsidRDefault="00AC1D45">
      <w:pPr>
        <w:tabs>
          <w:tab w:val="left" w:pos="180"/>
        </w:tabs>
        <w:autoSpaceDE w:val="0"/>
        <w:autoSpaceDN w:val="0"/>
        <w:spacing w:before="190" w:after="0"/>
        <w:ind w:right="432"/>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2F36B4" w:rsidRPr="00815C2D" w:rsidRDefault="00AC1D45">
      <w:pPr>
        <w:tabs>
          <w:tab w:val="left" w:pos="180"/>
        </w:tabs>
        <w:autoSpaceDE w:val="0"/>
        <w:autoSpaceDN w:val="0"/>
        <w:spacing w:before="70" w:after="0" w:line="281" w:lineRule="auto"/>
        <w:rPr>
          <w:lang w:val="ru-RU"/>
        </w:rPr>
      </w:pPr>
      <w:r w:rsidRPr="00815C2D">
        <w:rPr>
          <w:lang w:val="ru-RU"/>
        </w:rPr>
        <w:tab/>
      </w:r>
      <w:r w:rsidRPr="00815C2D">
        <w:rPr>
          <w:rFonts w:ascii="Times New Roman" w:eastAsia="Times New Roman" w:hAnsi="Times New Roman"/>
          <w:color w:val="000000"/>
          <w:sz w:val="24"/>
          <w:lang w:val="ru-RU"/>
        </w:rPr>
        <w:t xml:space="preserve">Осваивать опыт эстетического восприятия и аналитического наблюдения архитектурных построек. </w:t>
      </w:r>
      <w:r w:rsidRPr="00815C2D">
        <w:rPr>
          <w:lang w:val="ru-RU"/>
        </w:rPr>
        <w:tab/>
      </w:r>
      <w:r w:rsidRPr="00815C2D">
        <w:rPr>
          <w:rFonts w:ascii="Times New Roman" w:eastAsia="Times New Roman" w:hAnsi="Times New Roman"/>
          <w:color w:val="000000"/>
          <w:sz w:val="24"/>
          <w:lang w:val="ru-RU"/>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Осваивать новый опыт восприятия художественных иллюстраций в детских книгах и отношения к ним в соответствии с учебной установкой.</w:t>
      </w:r>
    </w:p>
    <w:p w:rsidR="002F36B4" w:rsidRPr="00815C2D" w:rsidRDefault="00AC1D45">
      <w:pPr>
        <w:tabs>
          <w:tab w:val="left" w:pos="180"/>
        </w:tabs>
        <w:autoSpaceDE w:val="0"/>
        <w:autoSpaceDN w:val="0"/>
        <w:spacing w:before="192" w:after="0" w:line="27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Приобретать опыт создания фотографий с целью эстетического и целенаправленного наблюдения природы.</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2 КЛАСС</w:t>
      </w:r>
    </w:p>
    <w:p w:rsidR="002F36B4" w:rsidRPr="00815C2D" w:rsidRDefault="00AC1D45">
      <w:pPr>
        <w:tabs>
          <w:tab w:val="left" w:pos="180"/>
        </w:tabs>
        <w:autoSpaceDE w:val="0"/>
        <w:autoSpaceDN w:val="0"/>
        <w:spacing w:before="166" w:after="0" w:line="271" w:lineRule="auto"/>
        <w:ind w:right="288"/>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2F36B4" w:rsidRPr="00815C2D" w:rsidRDefault="00AC1D45">
      <w:pPr>
        <w:tabs>
          <w:tab w:val="left" w:pos="180"/>
        </w:tabs>
        <w:autoSpaceDE w:val="0"/>
        <w:autoSpaceDN w:val="0"/>
        <w:spacing w:before="70" w:after="0" w:line="271" w:lineRule="auto"/>
        <w:ind w:right="144"/>
        <w:rPr>
          <w:lang w:val="ru-RU"/>
        </w:rPr>
      </w:pPr>
      <w:r w:rsidRPr="00815C2D">
        <w:rPr>
          <w:lang w:val="ru-RU"/>
        </w:rPr>
        <w:tab/>
      </w:r>
      <w:r w:rsidRPr="00815C2D">
        <w:rPr>
          <w:rFonts w:ascii="Times New Roman" w:eastAsia="Times New Roman" w:hAnsi="Times New Roman"/>
          <w:color w:val="000000"/>
          <w:sz w:val="24"/>
          <w:lang w:val="ru-RU"/>
        </w:rPr>
        <w:t xml:space="preserve">Приобретать навыки изображения на основе разной по характеру и способу наложения линии. </w:t>
      </w:r>
      <w:r w:rsidRPr="00815C2D">
        <w:rPr>
          <w:lang w:val="ru-RU"/>
        </w:rPr>
        <w:tab/>
      </w:r>
      <w:r w:rsidRPr="00815C2D">
        <w:rPr>
          <w:rFonts w:ascii="Times New Roman" w:eastAsia="Times New Roman" w:hAnsi="Times New Roman"/>
          <w:color w:val="000000"/>
          <w:sz w:val="24"/>
          <w:lang w:val="ru-RU"/>
        </w:rPr>
        <w:t>Овладевать понятием «ритм» и навыками ритмической организации изображения как необходимой композиционной основы выражения содержания.</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2F36B4" w:rsidRPr="00815C2D" w:rsidRDefault="002F36B4">
      <w:pPr>
        <w:rPr>
          <w:lang w:val="ru-RU"/>
        </w:rPr>
        <w:sectPr w:rsidR="002F36B4" w:rsidRPr="00815C2D">
          <w:pgSz w:w="11900" w:h="16840"/>
          <w:pgMar w:top="286" w:right="648" w:bottom="452" w:left="666" w:header="720" w:footer="720" w:gutter="0"/>
          <w:cols w:space="720" w:equalWidth="0">
            <w:col w:w="10586"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71" w:lineRule="auto"/>
        <w:ind w:right="144" w:firstLine="180"/>
        <w:rPr>
          <w:lang w:val="ru-RU"/>
        </w:rPr>
      </w:pPr>
      <w:r w:rsidRPr="00815C2D">
        <w:rPr>
          <w:rFonts w:ascii="Times New Roman" w:eastAsia="Times New Roman" w:hAnsi="Times New Roman"/>
          <w:color w:val="000000"/>
          <w:sz w:val="24"/>
          <w:lang w:val="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2F36B4" w:rsidRPr="00815C2D" w:rsidRDefault="00AC1D45">
      <w:pPr>
        <w:tabs>
          <w:tab w:val="left" w:pos="180"/>
        </w:tabs>
        <w:autoSpaceDE w:val="0"/>
        <w:autoSpaceDN w:val="0"/>
        <w:spacing w:before="190" w:after="0"/>
        <w:ind w:right="720"/>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2F36B4" w:rsidRPr="00815C2D" w:rsidRDefault="00AC1D45">
      <w:pPr>
        <w:tabs>
          <w:tab w:val="left" w:pos="180"/>
        </w:tabs>
        <w:autoSpaceDE w:val="0"/>
        <w:autoSpaceDN w:val="0"/>
        <w:spacing w:before="70" w:after="0" w:line="262" w:lineRule="auto"/>
        <w:ind w:right="720"/>
        <w:rPr>
          <w:lang w:val="ru-RU"/>
        </w:rPr>
      </w:pPr>
      <w:r w:rsidRPr="00815C2D">
        <w:rPr>
          <w:lang w:val="ru-RU"/>
        </w:rPr>
        <w:tab/>
      </w:r>
      <w:r w:rsidRPr="00815C2D">
        <w:rPr>
          <w:rFonts w:ascii="Times New Roman" w:eastAsia="Times New Roman" w:hAnsi="Times New Roman"/>
          <w:color w:val="000000"/>
          <w:sz w:val="24"/>
          <w:lang w:val="ru-RU"/>
        </w:rPr>
        <w:t>Приобретать опыт работы акварельной краской и понимать особенности работы прозрачной краской.</w:t>
      </w:r>
    </w:p>
    <w:p w:rsidR="002F36B4" w:rsidRPr="00815C2D" w:rsidRDefault="00AC1D45">
      <w:pPr>
        <w:tabs>
          <w:tab w:val="left" w:pos="180"/>
        </w:tabs>
        <w:autoSpaceDE w:val="0"/>
        <w:autoSpaceDN w:val="0"/>
        <w:spacing w:before="72"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Знать названия основных и составных цветов и способы получения разных оттенков составного цвета.</w:t>
      </w:r>
    </w:p>
    <w:p w:rsidR="002F36B4" w:rsidRPr="00815C2D" w:rsidRDefault="00AC1D45">
      <w:pPr>
        <w:tabs>
          <w:tab w:val="left" w:pos="180"/>
        </w:tabs>
        <w:autoSpaceDE w:val="0"/>
        <w:autoSpaceDN w:val="0"/>
        <w:spacing w:before="72"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Различать и сравнивать тёмные и светлые оттенки цвета; осваивать смешение цветных красок с белой и чёрной (для изменения их тона).</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Знать о делении цветов на тёплые и холодные; уметь различать и сравнивать тёплые и холодные оттенки цвета.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Осваивать эмоциональную выразительность цвета: цвет звонкий и яркий, радостный; цвет мягкий,«глухой» и мрачный и др.</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2F36B4" w:rsidRPr="00815C2D" w:rsidRDefault="00AC1D45">
      <w:pPr>
        <w:tabs>
          <w:tab w:val="left" w:pos="180"/>
        </w:tabs>
        <w:autoSpaceDE w:val="0"/>
        <w:autoSpaceDN w:val="0"/>
        <w:spacing w:before="190" w:after="0" w:line="281" w:lineRule="auto"/>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 </w:t>
      </w:r>
      <w:r w:rsidRPr="00815C2D">
        <w:rPr>
          <w:lang w:val="ru-RU"/>
        </w:rPr>
        <w:tab/>
      </w:r>
      <w:r w:rsidRPr="00815C2D">
        <w:rPr>
          <w:rFonts w:ascii="Times New Roman" w:eastAsia="Times New Roman" w:hAnsi="Times New Roman"/>
          <w:color w:val="000000"/>
          <w:sz w:val="24"/>
          <w:lang w:val="ru-RU"/>
        </w:rPr>
        <w:t>Знать об изменениях скульптурного образа при осмотре произведения с разных сторон.</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2F36B4" w:rsidRPr="00815C2D" w:rsidRDefault="00AC1D45">
      <w:pPr>
        <w:tabs>
          <w:tab w:val="left" w:pos="180"/>
        </w:tabs>
        <w:autoSpaceDE w:val="0"/>
        <w:autoSpaceDN w:val="0"/>
        <w:spacing w:before="192" w:after="0" w:line="271" w:lineRule="auto"/>
        <w:ind w:right="1440"/>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Рассматривать, анализировать и эстетически оценивать разнообразие форм в природе, воспринимаемых как узоры.</w:t>
      </w:r>
    </w:p>
    <w:p w:rsidR="002F36B4" w:rsidRPr="00815C2D" w:rsidRDefault="00AC1D45">
      <w:pPr>
        <w:autoSpaceDE w:val="0"/>
        <w:autoSpaceDN w:val="0"/>
        <w:spacing w:before="70" w:after="0" w:line="271" w:lineRule="auto"/>
        <w:ind w:right="720" w:firstLine="180"/>
        <w:rPr>
          <w:lang w:val="ru-RU"/>
        </w:rPr>
      </w:pPr>
      <w:r w:rsidRPr="00815C2D">
        <w:rPr>
          <w:rFonts w:ascii="Times New Roman" w:eastAsia="Times New Roman" w:hAnsi="Times New Roman"/>
          <w:color w:val="000000"/>
          <w:sz w:val="24"/>
          <w:lang w:val="ru-RU"/>
        </w:rP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Приобретать опыт выполнения эскиза геометрического орнамента кружева или вышивки на основе природных мотивов.</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Приобретать опыт преобразования бытовых подручных нехудожественных материалов в художественные изображения и поделки.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Рассматривать, анализировать, сравнивать украшения человека на примерах иллюстраций к</w:t>
      </w:r>
    </w:p>
    <w:p w:rsidR="002F36B4" w:rsidRPr="00815C2D" w:rsidRDefault="002F36B4">
      <w:pPr>
        <w:rPr>
          <w:lang w:val="ru-RU"/>
        </w:rPr>
        <w:sectPr w:rsidR="002F36B4" w:rsidRPr="00815C2D">
          <w:pgSz w:w="11900" w:h="16840"/>
          <w:pgMar w:top="298" w:right="684" w:bottom="416" w:left="666" w:header="720" w:footer="720" w:gutter="0"/>
          <w:cols w:space="720" w:equalWidth="0">
            <w:col w:w="10550"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rPr>
          <w:lang w:val="ru-RU"/>
        </w:rPr>
      </w:pPr>
      <w:r w:rsidRPr="00815C2D">
        <w:rPr>
          <w:rFonts w:ascii="Times New Roman" w:eastAsia="Times New Roman" w:hAnsi="Times New Roman"/>
          <w:color w:val="000000"/>
          <w:sz w:val="24"/>
          <w:lang w:val="ru-RU"/>
        </w:rPr>
        <w:t>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опыт выполнения красками рисунков украшений народных былинных персонажей.</w:t>
      </w:r>
    </w:p>
    <w:p w:rsidR="002F36B4" w:rsidRPr="00815C2D" w:rsidRDefault="00AC1D45">
      <w:pPr>
        <w:tabs>
          <w:tab w:val="left" w:pos="180"/>
        </w:tabs>
        <w:autoSpaceDE w:val="0"/>
        <w:autoSpaceDN w:val="0"/>
        <w:spacing w:before="190"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приёмы создания объёмных предметов из бумаги и объёмного декорирования предметов из бумаги.</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Участвовать в коллективной работе по построению из бумаги пространственного макета сказочного города или детской площадки.</w:t>
      </w:r>
    </w:p>
    <w:p w:rsidR="002F36B4" w:rsidRPr="00815C2D" w:rsidRDefault="00AC1D45">
      <w:pPr>
        <w:tabs>
          <w:tab w:val="left" w:pos="180"/>
        </w:tabs>
        <w:autoSpaceDE w:val="0"/>
        <w:autoSpaceDN w:val="0"/>
        <w:spacing w:before="72" w:after="0" w:line="262" w:lineRule="auto"/>
        <w:rPr>
          <w:lang w:val="ru-RU"/>
        </w:rPr>
      </w:pPr>
      <w:r w:rsidRPr="00815C2D">
        <w:rPr>
          <w:lang w:val="ru-RU"/>
        </w:rPr>
        <w:tab/>
      </w:r>
      <w:r w:rsidRPr="00815C2D">
        <w:rPr>
          <w:rFonts w:ascii="Times New Roman" w:eastAsia="Times New Roman" w:hAnsi="Times New Roman"/>
          <w:color w:val="000000"/>
          <w:sz w:val="24"/>
          <w:lang w:val="ru-RU"/>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Осваивать понимание образа здания, то есть его эмоционального воздействия.</w:t>
      </w:r>
    </w:p>
    <w:p w:rsidR="002F36B4" w:rsidRPr="00815C2D" w:rsidRDefault="00AC1D45">
      <w:pPr>
        <w:autoSpaceDE w:val="0"/>
        <w:autoSpaceDN w:val="0"/>
        <w:spacing w:before="70" w:after="0" w:line="271" w:lineRule="auto"/>
        <w:ind w:right="144" w:firstLine="180"/>
        <w:rPr>
          <w:lang w:val="ru-RU"/>
        </w:rPr>
      </w:pPr>
      <w:r w:rsidRPr="00815C2D">
        <w:rPr>
          <w:rFonts w:ascii="Times New Roman" w:eastAsia="Times New Roman" w:hAnsi="Times New Roman"/>
          <w:color w:val="000000"/>
          <w:sz w:val="24"/>
          <w:lang w:val="ru-RU"/>
        </w:rPr>
        <w:t xml:space="preserve">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w:t>
      </w:r>
      <w:r w:rsidRPr="00815C2D">
        <w:rPr>
          <w:lang w:val="ru-RU"/>
        </w:rPr>
        <w:br/>
      </w:r>
      <w:r w:rsidRPr="00815C2D">
        <w:rPr>
          <w:rFonts w:ascii="Times New Roman" w:eastAsia="Times New Roman" w:hAnsi="Times New Roman"/>
          <w:color w:val="000000"/>
          <w:sz w:val="24"/>
          <w:lang w:val="ru-RU"/>
        </w:rPr>
        <w:t>архитектурным постройкам.</w:t>
      </w:r>
    </w:p>
    <w:p w:rsidR="002F36B4" w:rsidRPr="00815C2D" w:rsidRDefault="00AC1D45">
      <w:pPr>
        <w:tabs>
          <w:tab w:val="left" w:pos="180"/>
        </w:tabs>
        <w:autoSpaceDE w:val="0"/>
        <w:autoSpaceDN w:val="0"/>
        <w:spacing w:before="70" w:after="0" w:line="262" w:lineRule="auto"/>
        <w:ind w:right="864"/>
        <w:rPr>
          <w:lang w:val="ru-RU"/>
        </w:rPr>
      </w:pPr>
      <w:r w:rsidRPr="00815C2D">
        <w:rPr>
          <w:lang w:val="ru-RU"/>
        </w:rPr>
        <w:tab/>
      </w:r>
      <w:r w:rsidRPr="00815C2D">
        <w:rPr>
          <w:rFonts w:ascii="Times New Roman" w:eastAsia="Times New Roman" w:hAnsi="Times New Roman"/>
          <w:color w:val="000000"/>
          <w:sz w:val="24"/>
          <w:lang w:val="ru-RU"/>
        </w:rPr>
        <w:t>Приобретать опыт сочинения и изображения жилья для разных по своему характеру героев литературных и народных сказок.</w:t>
      </w:r>
    </w:p>
    <w:p w:rsidR="002F36B4" w:rsidRPr="00815C2D" w:rsidRDefault="00AC1D45">
      <w:pPr>
        <w:tabs>
          <w:tab w:val="left" w:pos="180"/>
        </w:tabs>
        <w:autoSpaceDE w:val="0"/>
        <w:autoSpaceDN w:val="0"/>
        <w:spacing w:before="190" w:after="0"/>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2F36B4" w:rsidRPr="00815C2D" w:rsidRDefault="00AC1D45">
      <w:pPr>
        <w:tabs>
          <w:tab w:val="left" w:pos="180"/>
        </w:tabs>
        <w:autoSpaceDE w:val="0"/>
        <w:autoSpaceDN w:val="0"/>
        <w:spacing w:before="70" w:after="0" w:line="262" w:lineRule="auto"/>
        <w:ind w:right="1152"/>
        <w:rPr>
          <w:lang w:val="ru-RU"/>
        </w:rPr>
      </w:pPr>
      <w:r w:rsidRPr="00815C2D">
        <w:rPr>
          <w:lang w:val="ru-RU"/>
        </w:rPr>
        <w:tab/>
      </w:r>
      <w:r w:rsidRPr="00815C2D">
        <w:rPr>
          <w:rFonts w:ascii="Times New Roman" w:eastAsia="Times New Roman" w:hAnsi="Times New Roman"/>
          <w:color w:val="000000"/>
          <w:sz w:val="24"/>
          <w:lang w:val="ru-RU"/>
        </w:rPr>
        <w:t>Осваивать и развивать умения вести эстетическое наблюдение явлений природы, а также потребность в таком наблюдении.</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rsidR="002F36B4" w:rsidRPr="00815C2D" w:rsidRDefault="00AC1D45">
      <w:pPr>
        <w:autoSpaceDE w:val="0"/>
        <w:autoSpaceDN w:val="0"/>
        <w:spacing w:before="70" w:after="0"/>
        <w:ind w:right="144" w:firstLine="180"/>
        <w:rPr>
          <w:lang w:val="ru-RU"/>
        </w:rPr>
      </w:pPr>
      <w:r w:rsidRPr="00815C2D">
        <w:rPr>
          <w:rFonts w:ascii="Times New Roman" w:eastAsia="Times New Roman" w:hAnsi="Times New Roman"/>
          <w:color w:val="000000"/>
          <w:sz w:val="24"/>
          <w:lang w:val="ru-RU"/>
        </w:rP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rsidR="002F36B4" w:rsidRPr="00815C2D" w:rsidRDefault="00AC1D45">
      <w:pPr>
        <w:autoSpaceDE w:val="0"/>
        <w:autoSpaceDN w:val="0"/>
        <w:spacing w:before="72" w:after="0" w:line="271" w:lineRule="auto"/>
        <w:ind w:firstLine="180"/>
        <w:rPr>
          <w:lang w:val="ru-RU"/>
        </w:rPr>
      </w:pPr>
      <w:r w:rsidRPr="00815C2D">
        <w:rPr>
          <w:rFonts w:ascii="Times New Roman" w:eastAsia="Times New Roman" w:hAnsi="Times New Roman"/>
          <w:color w:val="000000"/>
          <w:sz w:val="24"/>
          <w:lang w:val="ru-RU"/>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rsidR="002F36B4" w:rsidRPr="00815C2D" w:rsidRDefault="00AC1D45">
      <w:pPr>
        <w:tabs>
          <w:tab w:val="left" w:pos="180"/>
        </w:tabs>
        <w:autoSpaceDE w:val="0"/>
        <w:autoSpaceDN w:val="0"/>
        <w:spacing w:before="190" w:after="0" w:line="271" w:lineRule="auto"/>
        <w:ind w:right="720"/>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Осваивать возможности изображения с помощью разных видов линий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xml:space="preserve"> (или другом графическом редакторе).</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 xml:space="preserve">Осваивать приёмы трансформации и копирования геометрических фигур в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а также построения из них простых рисунков или орнаментов.</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 xml:space="preserve">Осваивать в компьютерном редакторе (например,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инструменты и техники — карандаш, кисточка, ластик, заливка и др. — и создавать простые рисунки или композиции (например, образ дерева).</w:t>
      </w:r>
    </w:p>
    <w:p w:rsidR="002F36B4" w:rsidRPr="00815C2D" w:rsidRDefault="002F36B4">
      <w:pPr>
        <w:rPr>
          <w:lang w:val="ru-RU"/>
        </w:rPr>
        <w:sectPr w:rsidR="002F36B4" w:rsidRPr="00815C2D">
          <w:pgSz w:w="11900" w:h="16840"/>
          <w:pgMar w:top="286" w:right="696" w:bottom="428" w:left="666" w:header="720" w:footer="720" w:gutter="0"/>
          <w:cols w:space="720" w:equalWidth="0">
            <w:col w:w="10538"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Осваивать композиционное построение кадра при фотографировании: расположение объекта в кадре, масштаб, доминанта.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Участвовать в обсуждении композиционного построения кадра в фотографии.</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3 КЛАСС</w:t>
      </w:r>
    </w:p>
    <w:p w:rsidR="002F36B4" w:rsidRPr="00815C2D" w:rsidRDefault="00AC1D45">
      <w:pPr>
        <w:tabs>
          <w:tab w:val="left" w:pos="180"/>
        </w:tabs>
        <w:autoSpaceDE w:val="0"/>
        <w:autoSpaceDN w:val="0"/>
        <w:spacing w:before="166" w:after="0" w:line="271" w:lineRule="auto"/>
        <w:ind w:right="144"/>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2F36B4" w:rsidRPr="00815C2D" w:rsidRDefault="00AC1D45">
      <w:pPr>
        <w:tabs>
          <w:tab w:val="left" w:pos="180"/>
        </w:tabs>
        <w:autoSpaceDE w:val="0"/>
        <w:autoSpaceDN w:val="0"/>
        <w:spacing w:before="72"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Узнавать об искусстве шрифта и образных (изобразительных) возможностях надписи, о работе художника над шрифтовой композицией.</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Создавать практическую творческую работу — поздравительную открытку, совмещая в ней шрифт и изображение.</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Узнавать о работе художников над плакатами и афишами.</w:t>
      </w:r>
    </w:p>
    <w:p w:rsidR="002F36B4" w:rsidRPr="00815C2D" w:rsidRDefault="00AC1D45">
      <w:pPr>
        <w:autoSpaceDE w:val="0"/>
        <w:autoSpaceDN w:val="0"/>
        <w:spacing w:before="70" w:after="0" w:line="262" w:lineRule="auto"/>
        <w:ind w:left="180" w:right="864"/>
        <w:rPr>
          <w:lang w:val="ru-RU"/>
        </w:rPr>
      </w:pPr>
      <w:r w:rsidRPr="00815C2D">
        <w:rPr>
          <w:rFonts w:ascii="Times New Roman" w:eastAsia="Times New Roman" w:hAnsi="Times New Roman"/>
          <w:color w:val="000000"/>
          <w:sz w:val="24"/>
          <w:lang w:val="ru-RU"/>
        </w:rPr>
        <w:t>Выполнять творческую композицию — эскиз афиши к выбранному спектаклю или фильму. Узнавать основные пропорции лица человека, взаимное расположение частей лица.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опыт рисования портрета (лица) человека.</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Создавать маску сказочного персонажа с ярко выраженным характером лица (для карнавала или спектакля).</w:t>
      </w:r>
    </w:p>
    <w:p w:rsidR="002F36B4" w:rsidRPr="00815C2D" w:rsidRDefault="00AC1D45">
      <w:pPr>
        <w:tabs>
          <w:tab w:val="left" w:pos="180"/>
        </w:tabs>
        <w:autoSpaceDE w:val="0"/>
        <w:autoSpaceDN w:val="0"/>
        <w:spacing w:before="190" w:after="0" w:line="271" w:lineRule="auto"/>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приёмы создания живописной композиции (натюрморта) по наблюдению натуры или по представлению.</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Приобретать опыт создания творческой живописной работы — натюрморта с ярко выраженным настроением или «натюрморта-автопортрета».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Изображать красками портрет человека с опорой на натуру или по представлению.</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Создавать пейзаж, передавая в нём активное состояние природы.</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Приобрести представление о деятельности художника в театре.</w:t>
      </w:r>
    </w:p>
    <w:p w:rsidR="002F36B4" w:rsidRPr="00815C2D" w:rsidRDefault="00AC1D45">
      <w:pPr>
        <w:autoSpaceDE w:val="0"/>
        <w:autoSpaceDN w:val="0"/>
        <w:spacing w:before="72" w:after="0" w:line="230" w:lineRule="auto"/>
        <w:ind w:left="180"/>
        <w:rPr>
          <w:lang w:val="ru-RU"/>
        </w:rPr>
      </w:pPr>
      <w:r w:rsidRPr="00815C2D">
        <w:rPr>
          <w:rFonts w:ascii="Times New Roman" w:eastAsia="Times New Roman" w:hAnsi="Times New Roman"/>
          <w:color w:val="000000"/>
          <w:sz w:val="24"/>
          <w:lang w:val="ru-RU"/>
        </w:rPr>
        <w:t>Создать красками эскиз занавеса или эскиз декораций к выбранному сюжету.</w:t>
      </w:r>
    </w:p>
    <w:p w:rsidR="002F36B4" w:rsidRPr="00815C2D" w:rsidRDefault="00AC1D45">
      <w:pPr>
        <w:autoSpaceDE w:val="0"/>
        <w:autoSpaceDN w:val="0"/>
        <w:spacing w:before="72" w:after="0" w:line="230" w:lineRule="auto"/>
        <w:ind w:left="180"/>
        <w:rPr>
          <w:lang w:val="ru-RU"/>
        </w:rPr>
      </w:pPr>
      <w:r w:rsidRPr="00815C2D">
        <w:rPr>
          <w:rFonts w:ascii="Times New Roman" w:eastAsia="Times New Roman" w:hAnsi="Times New Roman"/>
          <w:color w:val="000000"/>
          <w:sz w:val="24"/>
          <w:lang w:val="ru-RU"/>
        </w:rPr>
        <w:t>Познакомиться с работой художников по оформлению праздников.</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Выполнить тематическую композицию «Праздник в городе» на основе наблюдений, по памяти и по представлению.</w:t>
      </w:r>
    </w:p>
    <w:p w:rsidR="002F36B4" w:rsidRPr="00815C2D" w:rsidRDefault="00AC1D45">
      <w:pPr>
        <w:tabs>
          <w:tab w:val="left" w:pos="180"/>
        </w:tabs>
        <w:autoSpaceDE w:val="0"/>
        <w:autoSpaceDN w:val="0"/>
        <w:spacing w:before="190" w:after="0" w:line="271" w:lineRule="auto"/>
        <w:ind w:right="432"/>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Узнавать о видах скульптуры: скульптурные памятники, парковая скульптура, мелкая пластика, рельеф (виды рельефа).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опыт лепки эскиза парковой скульптуры.</w:t>
      </w:r>
    </w:p>
    <w:p w:rsidR="002F36B4" w:rsidRPr="00815C2D" w:rsidRDefault="00AC1D45">
      <w:pPr>
        <w:autoSpaceDE w:val="0"/>
        <w:autoSpaceDN w:val="0"/>
        <w:spacing w:before="190" w:after="0" w:line="262" w:lineRule="auto"/>
        <w:ind w:left="180"/>
        <w:rPr>
          <w:lang w:val="ru-RU"/>
        </w:rPr>
      </w:pP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rFonts w:ascii="Times New Roman" w:eastAsia="Times New Roman" w:hAnsi="Times New Roman"/>
          <w:color w:val="000000"/>
          <w:sz w:val="24"/>
          <w:lang w:val="ru-RU"/>
        </w:rPr>
        <w:t>Узнавать о создании глиняной и деревянной посуды: народные художественные промыслы Гжель и</w:t>
      </w:r>
    </w:p>
    <w:p w:rsidR="002F36B4" w:rsidRPr="00815C2D" w:rsidRDefault="002F36B4">
      <w:pPr>
        <w:rPr>
          <w:lang w:val="ru-RU"/>
        </w:rPr>
        <w:sectPr w:rsidR="002F36B4" w:rsidRPr="00815C2D">
          <w:pgSz w:w="11900" w:h="16840"/>
          <w:pgMar w:top="298" w:right="742" w:bottom="438" w:left="666" w:header="720" w:footer="720" w:gutter="0"/>
          <w:cols w:space="720" w:equalWidth="0">
            <w:col w:w="10492" w:space="0"/>
          </w:cols>
          <w:docGrid w:linePitch="360"/>
        </w:sectPr>
      </w:pPr>
    </w:p>
    <w:p w:rsidR="002F36B4" w:rsidRPr="00815C2D" w:rsidRDefault="002F36B4">
      <w:pPr>
        <w:autoSpaceDE w:val="0"/>
        <w:autoSpaceDN w:val="0"/>
        <w:spacing w:after="66"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color w:val="000000"/>
          <w:sz w:val="24"/>
          <w:lang w:val="ru-RU"/>
        </w:rPr>
        <w:t>Хохлома.</w:t>
      </w:r>
    </w:p>
    <w:p w:rsidR="002F36B4" w:rsidRPr="00815C2D" w:rsidRDefault="00AC1D45">
      <w:pPr>
        <w:autoSpaceDE w:val="0"/>
        <w:autoSpaceDN w:val="0"/>
        <w:spacing w:before="70" w:after="0" w:line="271" w:lineRule="auto"/>
        <w:ind w:right="288" w:firstLine="180"/>
        <w:rPr>
          <w:lang w:val="ru-RU"/>
        </w:rPr>
      </w:pPr>
      <w:r w:rsidRPr="00815C2D">
        <w:rPr>
          <w:rFonts w:ascii="Times New Roman" w:eastAsia="Times New Roman" w:hAnsi="Times New Roman"/>
          <w:color w:val="000000"/>
          <w:sz w:val="24"/>
          <w:lang w:val="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Осваивать навыки создания орнаментов при помощи штампов и трафаретов.</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Получить опыт создания композиции орнамента в квадрате (в качестве эскиза росписи женского платка).</w:t>
      </w:r>
    </w:p>
    <w:p w:rsidR="002F36B4" w:rsidRPr="00815C2D" w:rsidRDefault="00AC1D45">
      <w:pPr>
        <w:tabs>
          <w:tab w:val="left" w:pos="180"/>
        </w:tabs>
        <w:autoSpaceDE w:val="0"/>
        <w:autoSpaceDN w:val="0"/>
        <w:spacing w:before="190" w:after="0" w:line="274" w:lineRule="auto"/>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2F36B4" w:rsidRPr="00815C2D" w:rsidRDefault="00AC1D45">
      <w:pPr>
        <w:tabs>
          <w:tab w:val="left" w:pos="180"/>
        </w:tabs>
        <w:autoSpaceDE w:val="0"/>
        <w:autoSpaceDN w:val="0"/>
        <w:spacing w:before="70" w:after="0" w:line="262" w:lineRule="auto"/>
        <w:ind w:right="144"/>
        <w:rPr>
          <w:lang w:val="ru-RU"/>
        </w:rPr>
      </w:pPr>
      <w:r w:rsidRPr="00815C2D">
        <w:rPr>
          <w:lang w:val="ru-RU"/>
        </w:rPr>
        <w:tab/>
      </w:r>
      <w:r w:rsidRPr="00815C2D">
        <w:rPr>
          <w:rFonts w:ascii="Times New Roman" w:eastAsia="Times New Roman" w:hAnsi="Times New Roman"/>
          <w:color w:val="000000"/>
          <w:sz w:val="24"/>
          <w:lang w:val="ru-RU"/>
        </w:rPr>
        <w:t>Создать эскиз макета паркового пространства или участвовать в коллективной работе по созданию такого макета.</w:t>
      </w:r>
    </w:p>
    <w:p w:rsidR="002F36B4" w:rsidRPr="00815C2D" w:rsidRDefault="00AC1D45">
      <w:pPr>
        <w:tabs>
          <w:tab w:val="left" w:pos="180"/>
        </w:tabs>
        <w:autoSpaceDE w:val="0"/>
        <w:autoSpaceDN w:val="0"/>
        <w:spacing w:before="70" w:after="0" w:line="262" w:lineRule="auto"/>
        <w:ind w:right="576"/>
        <w:rPr>
          <w:lang w:val="ru-RU"/>
        </w:rPr>
      </w:pPr>
      <w:r w:rsidRPr="00815C2D">
        <w:rPr>
          <w:lang w:val="ru-RU"/>
        </w:rPr>
        <w:tab/>
      </w:r>
      <w:r w:rsidRPr="00815C2D">
        <w:rPr>
          <w:rFonts w:ascii="Times New Roman" w:eastAsia="Times New Roman" w:hAnsi="Times New Roman"/>
          <w:color w:val="000000"/>
          <w:sz w:val="24"/>
          <w:lang w:val="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Придумать и нарисовать (или выполнить в технике бумагопластики) транспортное средство.</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2F36B4" w:rsidRPr="00815C2D" w:rsidRDefault="00AC1D45">
      <w:pPr>
        <w:tabs>
          <w:tab w:val="left" w:pos="180"/>
        </w:tabs>
        <w:autoSpaceDE w:val="0"/>
        <w:autoSpaceDN w:val="0"/>
        <w:spacing w:before="190" w:after="0"/>
        <w:ind w:right="144"/>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2F36B4" w:rsidRPr="00815C2D" w:rsidRDefault="00AC1D45">
      <w:pPr>
        <w:autoSpaceDE w:val="0"/>
        <w:autoSpaceDN w:val="0"/>
        <w:spacing w:before="70" w:after="0" w:line="281" w:lineRule="auto"/>
        <w:ind w:right="144" w:firstLine="180"/>
        <w:rPr>
          <w:lang w:val="ru-RU"/>
        </w:rPr>
      </w:pPr>
      <w:r w:rsidRPr="00815C2D">
        <w:rPr>
          <w:rFonts w:ascii="Times New Roman" w:eastAsia="Times New Roman" w:hAnsi="Times New Roman"/>
          <w:color w:val="000000"/>
          <w:sz w:val="24"/>
          <w:lang w:val="ru-RU"/>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2F36B4" w:rsidRPr="00815C2D" w:rsidRDefault="00AC1D45">
      <w:pPr>
        <w:autoSpaceDE w:val="0"/>
        <w:autoSpaceDN w:val="0"/>
        <w:spacing w:before="70" w:after="0" w:line="271" w:lineRule="auto"/>
        <w:ind w:right="96" w:firstLine="180"/>
        <w:jc w:val="both"/>
        <w:rPr>
          <w:lang w:val="ru-RU"/>
        </w:rPr>
      </w:pPr>
      <w:r w:rsidRPr="00815C2D">
        <w:rPr>
          <w:rFonts w:ascii="Times New Roman" w:eastAsia="Times New Roman" w:hAnsi="Times New Roman"/>
          <w:color w:val="000000"/>
          <w:sz w:val="24"/>
          <w:lang w:val="ru-RU"/>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2F36B4" w:rsidRPr="00815C2D" w:rsidRDefault="00AC1D45">
      <w:pPr>
        <w:tabs>
          <w:tab w:val="left" w:pos="180"/>
        </w:tabs>
        <w:autoSpaceDE w:val="0"/>
        <w:autoSpaceDN w:val="0"/>
        <w:spacing w:before="72"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Знать и уметь называть основные жанры живописи, графики и скульптуры, определяемые предметом изображения.</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rsidR="002F36B4" w:rsidRPr="00815C2D" w:rsidRDefault="00AC1D45">
      <w:pPr>
        <w:autoSpaceDE w:val="0"/>
        <w:autoSpaceDN w:val="0"/>
        <w:spacing w:before="70" w:after="0" w:line="271" w:lineRule="auto"/>
        <w:ind w:right="144" w:firstLine="180"/>
        <w:rPr>
          <w:lang w:val="ru-RU"/>
        </w:rPr>
      </w:pPr>
      <w:r w:rsidRPr="00815C2D">
        <w:rPr>
          <w:rFonts w:ascii="Times New Roman" w:eastAsia="Times New Roman" w:hAnsi="Times New Roman"/>
          <w:color w:val="000000"/>
          <w:sz w:val="24"/>
          <w:lang w:val="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rsidR="002F36B4" w:rsidRPr="00815C2D" w:rsidRDefault="00AC1D45">
      <w:pPr>
        <w:tabs>
          <w:tab w:val="left" w:pos="180"/>
        </w:tabs>
        <w:autoSpaceDE w:val="0"/>
        <w:autoSpaceDN w:val="0"/>
        <w:spacing w:before="70" w:after="0" w:line="262" w:lineRule="auto"/>
        <w:ind w:right="1008"/>
        <w:rPr>
          <w:lang w:val="ru-RU"/>
        </w:rPr>
      </w:pPr>
      <w:r w:rsidRPr="00815C2D">
        <w:rPr>
          <w:lang w:val="ru-RU"/>
        </w:rPr>
        <w:tab/>
      </w:r>
      <w:r w:rsidRPr="00815C2D">
        <w:rPr>
          <w:rFonts w:ascii="Times New Roman" w:eastAsia="Times New Roman" w:hAnsi="Times New Roman"/>
          <w:color w:val="000000"/>
          <w:sz w:val="24"/>
          <w:lang w:val="ru-RU"/>
        </w:rPr>
        <w:t>Знать, что в России много замечательных художественных музеев, иметь представление о коллекциях своих региональных музеев.</w:t>
      </w:r>
    </w:p>
    <w:p w:rsidR="002F36B4" w:rsidRPr="00815C2D" w:rsidRDefault="002F36B4">
      <w:pPr>
        <w:rPr>
          <w:lang w:val="ru-RU"/>
        </w:rPr>
        <w:sectPr w:rsidR="002F36B4" w:rsidRPr="00815C2D">
          <w:pgSz w:w="11900" w:h="16840"/>
          <w:pgMar w:top="286" w:right="682" w:bottom="318" w:left="666" w:header="720" w:footer="720" w:gutter="0"/>
          <w:cols w:space="720" w:equalWidth="0">
            <w:col w:w="10552" w:space="0"/>
          </w:cols>
          <w:docGrid w:linePitch="360"/>
        </w:sectPr>
      </w:pPr>
    </w:p>
    <w:p w:rsidR="002F36B4" w:rsidRPr="00815C2D" w:rsidRDefault="002F36B4">
      <w:pPr>
        <w:autoSpaceDE w:val="0"/>
        <w:autoSpaceDN w:val="0"/>
        <w:spacing w:after="126" w:line="220" w:lineRule="exact"/>
        <w:rPr>
          <w:lang w:val="ru-RU"/>
        </w:rPr>
      </w:pPr>
    </w:p>
    <w:p w:rsidR="002F36B4" w:rsidRPr="00815C2D" w:rsidRDefault="00AC1D45">
      <w:pPr>
        <w:tabs>
          <w:tab w:val="left" w:pos="180"/>
        </w:tabs>
        <w:autoSpaceDE w:val="0"/>
        <w:autoSpaceDN w:val="0"/>
        <w:spacing w:after="0" w:line="271" w:lineRule="auto"/>
        <w:ind w:right="864"/>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приёмы работы в графическом редакторе с линиями, геометрическими фигурами, инструментами традиционного рисования.</w:t>
      </w:r>
    </w:p>
    <w:p w:rsidR="002F36B4" w:rsidRPr="00815C2D" w:rsidRDefault="00AC1D45">
      <w:pPr>
        <w:autoSpaceDE w:val="0"/>
        <w:autoSpaceDN w:val="0"/>
        <w:spacing w:before="70" w:after="0"/>
        <w:ind w:firstLine="180"/>
        <w:rPr>
          <w:lang w:val="ru-RU"/>
        </w:rPr>
      </w:pPr>
      <w:r w:rsidRPr="00815C2D">
        <w:rPr>
          <w:rFonts w:ascii="Times New Roman" w:eastAsia="Times New Roman" w:hAnsi="Times New Roman"/>
          <w:color w:val="000000"/>
          <w:sz w:val="24"/>
          <w:lang w:val="ru-RU"/>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2F36B4" w:rsidRPr="00815C2D" w:rsidRDefault="00AC1D45">
      <w:pPr>
        <w:tabs>
          <w:tab w:val="left" w:pos="180"/>
        </w:tabs>
        <w:autoSpaceDE w:val="0"/>
        <w:autoSpaceDN w:val="0"/>
        <w:spacing w:before="70"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2F36B4" w:rsidRPr="00815C2D" w:rsidRDefault="00AC1D45">
      <w:pPr>
        <w:tabs>
          <w:tab w:val="left" w:pos="180"/>
        </w:tabs>
        <w:autoSpaceDE w:val="0"/>
        <w:autoSpaceDN w:val="0"/>
        <w:spacing w:before="72"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Осваивать приёмы соединения шрифта и векторного изображения при создании поздравительных открыток, афиши и др.</w:t>
      </w:r>
    </w:p>
    <w:p w:rsidR="002F36B4" w:rsidRPr="00815C2D" w:rsidRDefault="00AC1D45">
      <w:pPr>
        <w:autoSpaceDE w:val="0"/>
        <w:autoSpaceDN w:val="0"/>
        <w:spacing w:before="72" w:after="0" w:line="271" w:lineRule="auto"/>
        <w:ind w:right="288" w:firstLine="180"/>
        <w:rPr>
          <w:lang w:val="ru-RU"/>
        </w:rPr>
      </w:pPr>
      <w:r w:rsidRPr="00815C2D">
        <w:rPr>
          <w:rFonts w:ascii="Times New Roman" w:eastAsia="Times New Roman" w:hAnsi="Times New Roman"/>
          <w:color w:val="000000"/>
          <w:sz w:val="24"/>
          <w:lang w:val="ru-RU"/>
        </w:rPr>
        <w:t xml:space="preserve">Осваивать приёмы редактирования цифровых фотографий с помощью компьютерной программы </w:t>
      </w:r>
      <w:r>
        <w:rPr>
          <w:rFonts w:ascii="Times New Roman" w:eastAsia="Times New Roman" w:hAnsi="Times New Roman"/>
          <w:color w:val="000000"/>
          <w:sz w:val="24"/>
        </w:rPr>
        <w:t>Picture</w:t>
      </w:r>
      <w:r w:rsidRPr="00815C2D">
        <w:rPr>
          <w:rFonts w:ascii="Times New Roman" w:eastAsia="Times New Roman" w:hAnsi="Times New Roman"/>
          <w:color w:val="000000"/>
          <w:sz w:val="24"/>
          <w:lang w:val="ru-RU"/>
        </w:rPr>
        <w:t xml:space="preserve"> </w:t>
      </w:r>
      <w:r>
        <w:rPr>
          <w:rFonts w:ascii="Times New Roman" w:eastAsia="Times New Roman" w:hAnsi="Times New Roman"/>
          <w:color w:val="000000"/>
          <w:sz w:val="24"/>
        </w:rPr>
        <w:t>Manager</w:t>
      </w:r>
      <w:r w:rsidRPr="00815C2D">
        <w:rPr>
          <w:rFonts w:ascii="Times New Roman" w:eastAsia="Times New Roman" w:hAnsi="Times New Roman"/>
          <w:color w:val="000000"/>
          <w:sz w:val="24"/>
          <w:lang w:val="ru-RU"/>
        </w:rPr>
        <w:t xml:space="preserve"> (или другой): изменение яркости, контраста и насыщенности цвета; обрезка изображения, поворот, отражение.</w:t>
      </w:r>
    </w:p>
    <w:p w:rsidR="002F36B4" w:rsidRPr="00815C2D" w:rsidRDefault="00AC1D45">
      <w:pPr>
        <w:autoSpaceDE w:val="0"/>
        <w:autoSpaceDN w:val="0"/>
        <w:spacing w:before="70" w:after="0" w:line="271" w:lineRule="auto"/>
        <w:ind w:right="576" w:firstLine="180"/>
        <w:rPr>
          <w:lang w:val="ru-RU"/>
        </w:rPr>
      </w:pPr>
      <w:r w:rsidRPr="00815C2D">
        <w:rPr>
          <w:rFonts w:ascii="Times New Roman" w:eastAsia="Times New Roman" w:hAnsi="Times New Roman"/>
          <w:color w:val="000000"/>
          <w:sz w:val="24"/>
          <w:lang w:val="ru-RU"/>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2F36B4" w:rsidRPr="00815C2D" w:rsidRDefault="00AC1D45">
      <w:pPr>
        <w:autoSpaceDE w:val="0"/>
        <w:autoSpaceDN w:val="0"/>
        <w:spacing w:before="262" w:after="0" w:line="230" w:lineRule="auto"/>
        <w:rPr>
          <w:lang w:val="ru-RU"/>
        </w:rPr>
      </w:pPr>
      <w:r w:rsidRPr="00815C2D">
        <w:rPr>
          <w:rFonts w:ascii="Times New Roman" w:eastAsia="Times New Roman" w:hAnsi="Times New Roman"/>
          <w:b/>
          <w:color w:val="000000"/>
          <w:sz w:val="24"/>
          <w:lang w:val="ru-RU"/>
        </w:rPr>
        <w:t>4 КЛАСС</w:t>
      </w:r>
    </w:p>
    <w:p w:rsidR="002F36B4" w:rsidRPr="00815C2D" w:rsidRDefault="00AC1D45">
      <w:pPr>
        <w:tabs>
          <w:tab w:val="left" w:pos="180"/>
        </w:tabs>
        <w:autoSpaceDE w:val="0"/>
        <w:autoSpaceDN w:val="0"/>
        <w:spacing w:before="166" w:after="0" w:line="271" w:lineRule="auto"/>
        <w:ind w:right="720"/>
        <w:rPr>
          <w:lang w:val="ru-RU"/>
        </w:rPr>
      </w:pPr>
      <w:r w:rsidRPr="00815C2D">
        <w:rPr>
          <w:lang w:val="ru-RU"/>
        </w:rPr>
        <w:tab/>
      </w:r>
      <w:r w:rsidRPr="00815C2D">
        <w:rPr>
          <w:rFonts w:ascii="Times New Roman" w:eastAsia="Times New Roman" w:hAnsi="Times New Roman"/>
          <w:b/>
          <w:color w:val="000000"/>
          <w:sz w:val="24"/>
          <w:lang w:val="ru-RU"/>
        </w:rPr>
        <w:t>Модуль «Графика»</w:t>
      </w:r>
      <w:r w:rsidRPr="00815C2D">
        <w:rPr>
          <w:lang w:val="ru-RU"/>
        </w:rPr>
        <w:br/>
      </w:r>
      <w:r w:rsidRPr="00815C2D">
        <w:rPr>
          <w:lang w:val="ru-RU"/>
        </w:rPr>
        <w:tab/>
      </w:r>
      <w:r w:rsidRPr="00815C2D">
        <w:rPr>
          <w:rFonts w:ascii="Times New Roman" w:eastAsia="Times New Roman" w:hAnsi="Times New Roman"/>
          <w:color w:val="000000"/>
          <w:sz w:val="24"/>
          <w:lang w:val="ru-RU"/>
        </w:rPr>
        <w:t>Осваивать правила линейной и воздушной перспективы и применять их в своей практической творческой деятельности.</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Создавать зарисовки памятников отечественной и мировой архитектуры.</w:t>
      </w:r>
    </w:p>
    <w:p w:rsidR="002F36B4" w:rsidRPr="00815C2D" w:rsidRDefault="00AC1D45">
      <w:pPr>
        <w:tabs>
          <w:tab w:val="left" w:pos="180"/>
        </w:tabs>
        <w:autoSpaceDE w:val="0"/>
        <w:autoSpaceDN w:val="0"/>
        <w:spacing w:before="190" w:after="0" w:line="271" w:lineRule="auto"/>
        <w:ind w:right="576"/>
        <w:rPr>
          <w:lang w:val="ru-RU"/>
        </w:rPr>
      </w:pPr>
      <w:r w:rsidRPr="00815C2D">
        <w:rPr>
          <w:lang w:val="ru-RU"/>
        </w:rPr>
        <w:tab/>
      </w:r>
      <w:r w:rsidRPr="00815C2D">
        <w:rPr>
          <w:rFonts w:ascii="Times New Roman" w:eastAsia="Times New Roman" w:hAnsi="Times New Roman"/>
          <w:b/>
          <w:color w:val="000000"/>
          <w:sz w:val="24"/>
          <w:lang w:val="ru-RU"/>
        </w:rPr>
        <w:t>Модуль «Живопись»</w:t>
      </w:r>
      <w:r w:rsidRPr="00815C2D">
        <w:rPr>
          <w:lang w:val="ru-RU"/>
        </w:rPr>
        <w:br/>
      </w:r>
      <w:r w:rsidRPr="00815C2D">
        <w:rPr>
          <w:lang w:val="ru-RU"/>
        </w:rPr>
        <w:tab/>
      </w:r>
      <w:r w:rsidRPr="00815C2D">
        <w:rPr>
          <w:rFonts w:ascii="Times New Roman" w:eastAsia="Times New Roman" w:hAnsi="Times New Roman"/>
          <w:color w:val="000000"/>
          <w:sz w:val="24"/>
          <w:lang w:val="ru-RU"/>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2F36B4" w:rsidRPr="00815C2D" w:rsidRDefault="00AC1D45">
      <w:pPr>
        <w:tabs>
          <w:tab w:val="left" w:pos="180"/>
        </w:tabs>
        <w:autoSpaceDE w:val="0"/>
        <w:autoSpaceDN w:val="0"/>
        <w:spacing w:before="72" w:after="0" w:line="262" w:lineRule="auto"/>
        <w:rPr>
          <w:lang w:val="ru-RU"/>
        </w:rPr>
      </w:pPr>
      <w:r w:rsidRPr="00815C2D">
        <w:rPr>
          <w:lang w:val="ru-RU"/>
        </w:rPr>
        <w:tab/>
      </w:r>
      <w:r w:rsidRPr="00815C2D">
        <w:rPr>
          <w:rFonts w:ascii="Times New Roman" w:eastAsia="Times New Roman" w:hAnsi="Times New Roman"/>
          <w:color w:val="000000"/>
          <w:sz w:val="24"/>
          <w:lang w:val="ru-RU"/>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2F36B4" w:rsidRPr="00815C2D" w:rsidRDefault="00AC1D45">
      <w:pPr>
        <w:tabs>
          <w:tab w:val="left" w:pos="180"/>
        </w:tabs>
        <w:autoSpaceDE w:val="0"/>
        <w:autoSpaceDN w:val="0"/>
        <w:spacing w:before="70" w:after="0" w:line="271" w:lineRule="auto"/>
        <w:rPr>
          <w:lang w:val="ru-RU"/>
        </w:rPr>
      </w:pPr>
      <w:r w:rsidRPr="00815C2D">
        <w:rPr>
          <w:lang w:val="ru-RU"/>
        </w:rPr>
        <w:tab/>
      </w:r>
      <w:r w:rsidRPr="00815C2D">
        <w:rPr>
          <w:rFonts w:ascii="Times New Roman" w:eastAsia="Times New Roman" w:hAnsi="Times New Roman"/>
          <w:color w:val="000000"/>
          <w:sz w:val="24"/>
          <w:lang w:val="ru-RU"/>
        </w:rP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r w:rsidRPr="00815C2D">
        <w:rPr>
          <w:lang w:val="ru-RU"/>
        </w:rPr>
        <w:tab/>
      </w:r>
      <w:r w:rsidRPr="00815C2D">
        <w:rPr>
          <w:rFonts w:ascii="Times New Roman" w:eastAsia="Times New Roman" w:hAnsi="Times New Roman"/>
          <w:color w:val="000000"/>
          <w:sz w:val="24"/>
          <w:lang w:val="ru-RU"/>
        </w:rPr>
        <w:t>Создавать двойной портрет (например, портрет матери и ребёнка).</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Приобретать опыт создания композиции на тему «Древнерусский город».</w:t>
      </w:r>
    </w:p>
    <w:p w:rsidR="002F36B4" w:rsidRPr="00815C2D" w:rsidRDefault="00AC1D45">
      <w:pPr>
        <w:autoSpaceDE w:val="0"/>
        <w:autoSpaceDN w:val="0"/>
        <w:spacing w:before="70" w:after="0"/>
        <w:ind w:right="144" w:firstLine="180"/>
        <w:rPr>
          <w:lang w:val="ru-RU"/>
        </w:rPr>
      </w:pPr>
      <w:r w:rsidRPr="00815C2D">
        <w:rPr>
          <w:rFonts w:ascii="Times New Roman" w:eastAsia="Times New Roman" w:hAnsi="Times New Roman"/>
          <w:color w:val="000000"/>
          <w:sz w:val="24"/>
          <w:lang w:val="ru-RU"/>
        </w:rP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w:t>
      </w:r>
      <w:r w:rsidRPr="00815C2D">
        <w:rPr>
          <w:lang w:val="ru-RU"/>
        </w:rPr>
        <w:br/>
      </w:r>
      <w:r w:rsidRPr="00815C2D">
        <w:rPr>
          <w:rFonts w:ascii="Times New Roman" w:eastAsia="Times New Roman" w:hAnsi="Times New Roman"/>
          <w:color w:val="000000"/>
          <w:sz w:val="24"/>
          <w:lang w:val="ru-RU"/>
        </w:rPr>
        <w:t>национальной культуры.</w:t>
      </w:r>
    </w:p>
    <w:p w:rsidR="002F36B4" w:rsidRPr="00815C2D" w:rsidRDefault="00AC1D45">
      <w:pPr>
        <w:tabs>
          <w:tab w:val="left" w:pos="180"/>
        </w:tabs>
        <w:autoSpaceDE w:val="0"/>
        <w:autoSpaceDN w:val="0"/>
        <w:spacing w:before="190" w:after="0"/>
        <w:rPr>
          <w:lang w:val="ru-RU"/>
        </w:rPr>
      </w:pPr>
      <w:r w:rsidRPr="00815C2D">
        <w:rPr>
          <w:lang w:val="ru-RU"/>
        </w:rPr>
        <w:tab/>
      </w:r>
      <w:r w:rsidRPr="00815C2D">
        <w:rPr>
          <w:rFonts w:ascii="Times New Roman" w:eastAsia="Times New Roman" w:hAnsi="Times New Roman"/>
          <w:b/>
          <w:color w:val="000000"/>
          <w:sz w:val="24"/>
          <w:lang w:val="ru-RU"/>
        </w:rPr>
        <w:t>Модуль «Скульптура»</w:t>
      </w:r>
      <w:r w:rsidRPr="00815C2D">
        <w:rPr>
          <w:lang w:val="ru-RU"/>
        </w:rPr>
        <w:br/>
      </w:r>
      <w:r w:rsidRPr="00815C2D">
        <w:rPr>
          <w:lang w:val="ru-RU"/>
        </w:rPr>
        <w:tab/>
      </w:r>
      <w:r w:rsidRPr="00815C2D">
        <w:rPr>
          <w:rFonts w:ascii="Times New Roman" w:eastAsia="Times New Roman" w:hAnsi="Times New Roman"/>
          <w:color w:val="000000"/>
          <w:sz w:val="24"/>
          <w:lang w:val="ru-RU"/>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2F36B4" w:rsidRPr="00815C2D" w:rsidRDefault="002F36B4">
      <w:pPr>
        <w:rPr>
          <w:lang w:val="ru-RU"/>
        </w:rPr>
        <w:sectPr w:rsidR="002F36B4" w:rsidRPr="00815C2D">
          <w:pgSz w:w="11900" w:h="16840"/>
          <w:pgMar w:top="346" w:right="652" w:bottom="452" w:left="666" w:header="720" w:footer="720" w:gutter="0"/>
          <w:cols w:space="720" w:equalWidth="0">
            <w:col w:w="10582"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tabs>
          <w:tab w:val="left" w:pos="180"/>
        </w:tabs>
        <w:autoSpaceDE w:val="0"/>
        <w:autoSpaceDN w:val="0"/>
        <w:spacing w:after="0" w:line="281" w:lineRule="auto"/>
        <w:ind w:right="144"/>
        <w:rPr>
          <w:lang w:val="ru-RU"/>
        </w:rPr>
      </w:pPr>
      <w:r w:rsidRPr="00815C2D">
        <w:rPr>
          <w:lang w:val="ru-RU"/>
        </w:rPr>
        <w:tab/>
      </w:r>
      <w:r w:rsidRPr="00815C2D">
        <w:rPr>
          <w:rFonts w:ascii="Times New Roman" w:eastAsia="Times New Roman" w:hAnsi="Times New Roman"/>
          <w:b/>
          <w:color w:val="000000"/>
          <w:sz w:val="24"/>
          <w:lang w:val="ru-RU"/>
        </w:rPr>
        <w:t>Модуль «Декоративно-прикладное искусство»</w:t>
      </w:r>
      <w:r w:rsidRPr="00815C2D">
        <w:rPr>
          <w:lang w:val="ru-RU"/>
        </w:rPr>
        <w:br/>
      </w:r>
      <w:r w:rsidRPr="00815C2D">
        <w:rPr>
          <w:lang w:val="ru-RU"/>
        </w:rPr>
        <w:tab/>
      </w:r>
      <w:r w:rsidRPr="00815C2D">
        <w:rPr>
          <w:rFonts w:ascii="Times New Roman" w:eastAsia="Times New Roman" w:hAnsi="Times New Roman"/>
          <w:color w:val="000000"/>
          <w:sz w:val="24"/>
          <w:lang w:val="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2F36B4" w:rsidRPr="00815C2D" w:rsidRDefault="00AC1D45">
      <w:pPr>
        <w:tabs>
          <w:tab w:val="left" w:pos="180"/>
        </w:tabs>
        <w:autoSpaceDE w:val="0"/>
        <w:autoSpaceDN w:val="0"/>
        <w:spacing w:before="72" w:after="0" w:line="262" w:lineRule="auto"/>
        <w:ind w:right="432"/>
        <w:rPr>
          <w:lang w:val="ru-RU"/>
        </w:rPr>
      </w:pPr>
      <w:r w:rsidRPr="00815C2D">
        <w:rPr>
          <w:lang w:val="ru-RU"/>
        </w:rPr>
        <w:tab/>
      </w:r>
      <w:r w:rsidRPr="00815C2D">
        <w:rPr>
          <w:rFonts w:ascii="Times New Roman" w:eastAsia="Times New Roman" w:hAnsi="Times New Roman"/>
          <w:color w:val="000000"/>
          <w:sz w:val="24"/>
          <w:lang w:val="ru-RU"/>
        </w:rPr>
        <w:t>Познакомиться с женским и мужским костюмами в традициях разных народов, со своеобразием одежды в разных культурах и в разные эпохи.</w:t>
      </w:r>
    </w:p>
    <w:p w:rsidR="002F36B4" w:rsidRPr="00815C2D" w:rsidRDefault="00AC1D45">
      <w:pPr>
        <w:tabs>
          <w:tab w:val="left" w:pos="180"/>
        </w:tabs>
        <w:autoSpaceDE w:val="0"/>
        <w:autoSpaceDN w:val="0"/>
        <w:spacing w:before="190" w:after="0" w:line="271" w:lineRule="auto"/>
        <w:ind w:right="576"/>
        <w:rPr>
          <w:lang w:val="ru-RU"/>
        </w:rPr>
      </w:pPr>
      <w:r w:rsidRPr="00815C2D">
        <w:rPr>
          <w:lang w:val="ru-RU"/>
        </w:rPr>
        <w:tab/>
      </w:r>
      <w:r w:rsidRPr="00815C2D">
        <w:rPr>
          <w:rFonts w:ascii="Times New Roman" w:eastAsia="Times New Roman" w:hAnsi="Times New Roman"/>
          <w:b/>
          <w:color w:val="000000"/>
          <w:sz w:val="24"/>
          <w:lang w:val="ru-RU"/>
        </w:rPr>
        <w:t>Модуль «Архитектура»</w:t>
      </w:r>
      <w:r w:rsidRPr="00815C2D">
        <w:rPr>
          <w:lang w:val="ru-RU"/>
        </w:rPr>
        <w:br/>
      </w:r>
      <w:r w:rsidRPr="00815C2D">
        <w:rPr>
          <w:lang w:val="ru-RU"/>
        </w:rPr>
        <w:tab/>
      </w:r>
      <w:r w:rsidRPr="00815C2D">
        <w:rPr>
          <w:rFonts w:ascii="Times New Roman" w:eastAsia="Times New Roman" w:hAnsi="Times New Roman"/>
          <w:color w:val="000000"/>
          <w:sz w:val="24"/>
          <w:lang w:val="ru-RU"/>
        </w:rPr>
        <w:t>Получить представление о конструкции традиционных жилищ у разных народов, об их связи с окружающей природой.</w:t>
      </w:r>
    </w:p>
    <w:p w:rsidR="002F36B4" w:rsidRPr="00815C2D" w:rsidRDefault="00AC1D45">
      <w:pPr>
        <w:autoSpaceDE w:val="0"/>
        <w:autoSpaceDN w:val="0"/>
        <w:spacing w:before="70" w:after="0"/>
        <w:ind w:right="288" w:firstLine="180"/>
        <w:rPr>
          <w:lang w:val="ru-RU"/>
        </w:rPr>
      </w:pPr>
      <w:r w:rsidRPr="00815C2D">
        <w:rPr>
          <w:rFonts w:ascii="Times New Roman" w:eastAsia="Times New Roman" w:hAnsi="Times New Roman"/>
          <w:color w:val="000000"/>
          <w:sz w:val="24"/>
          <w:lang w:val="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Иметь представления о конструктивных особенностях переносного жилища — юрты.</w:t>
      </w:r>
    </w:p>
    <w:p w:rsidR="002F36B4" w:rsidRPr="00815C2D" w:rsidRDefault="00AC1D45">
      <w:pPr>
        <w:autoSpaceDE w:val="0"/>
        <w:autoSpaceDN w:val="0"/>
        <w:spacing w:before="70" w:after="0"/>
        <w:ind w:right="576" w:firstLine="180"/>
        <w:rPr>
          <w:lang w:val="ru-RU"/>
        </w:rPr>
      </w:pPr>
      <w:r w:rsidRPr="00815C2D">
        <w:rPr>
          <w:rFonts w:ascii="Times New Roman" w:eastAsia="Times New Roman" w:hAnsi="Times New Roman"/>
          <w:color w:val="000000"/>
          <w:sz w:val="24"/>
          <w:lang w:val="ru-RU"/>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Иметь представления об устройстве и красоте древнерусского города, его архитектурном устройстве и жизни в нём людей.</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2F36B4" w:rsidRPr="00815C2D" w:rsidRDefault="00AC1D45">
      <w:pPr>
        <w:tabs>
          <w:tab w:val="left" w:pos="180"/>
        </w:tabs>
        <w:autoSpaceDE w:val="0"/>
        <w:autoSpaceDN w:val="0"/>
        <w:spacing w:before="72"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2F36B4" w:rsidRPr="00815C2D" w:rsidRDefault="00AC1D45">
      <w:pPr>
        <w:tabs>
          <w:tab w:val="left" w:pos="180"/>
        </w:tabs>
        <w:autoSpaceDE w:val="0"/>
        <w:autoSpaceDN w:val="0"/>
        <w:spacing w:before="190" w:after="0" w:line="281" w:lineRule="auto"/>
        <w:ind w:right="432"/>
        <w:rPr>
          <w:lang w:val="ru-RU"/>
        </w:rPr>
      </w:pPr>
      <w:r w:rsidRPr="00815C2D">
        <w:rPr>
          <w:lang w:val="ru-RU"/>
        </w:rPr>
        <w:tab/>
      </w:r>
      <w:r w:rsidRPr="00815C2D">
        <w:rPr>
          <w:rFonts w:ascii="Times New Roman" w:eastAsia="Times New Roman" w:hAnsi="Times New Roman"/>
          <w:b/>
          <w:color w:val="000000"/>
          <w:sz w:val="24"/>
          <w:lang w:val="ru-RU"/>
        </w:rPr>
        <w:t>Модуль «Восприятие произведений искусства»</w:t>
      </w:r>
      <w:r w:rsidRPr="00815C2D">
        <w:rPr>
          <w:lang w:val="ru-RU"/>
        </w:rPr>
        <w:br/>
      </w:r>
      <w:r w:rsidRPr="00815C2D">
        <w:rPr>
          <w:lang w:val="ru-RU"/>
        </w:rPr>
        <w:tab/>
      </w:r>
      <w:r w:rsidRPr="00815C2D">
        <w:rPr>
          <w:rFonts w:ascii="Times New Roman" w:eastAsia="Times New Roman" w:hAnsi="Times New Roman"/>
          <w:color w:val="000000"/>
          <w:sz w:val="24"/>
          <w:lang w:val="ru-RU"/>
        </w:rP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2F36B4" w:rsidRPr="00815C2D" w:rsidRDefault="00AC1D45">
      <w:pPr>
        <w:autoSpaceDE w:val="0"/>
        <w:autoSpaceDN w:val="0"/>
        <w:spacing w:before="70" w:after="0"/>
        <w:ind w:right="864" w:firstLine="180"/>
        <w:rPr>
          <w:lang w:val="ru-RU"/>
        </w:rPr>
      </w:pPr>
      <w:r w:rsidRPr="00815C2D">
        <w:rPr>
          <w:rFonts w:ascii="Times New Roman" w:eastAsia="Times New Roman" w:hAnsi="Times New Roman"/>
          <w:color w:val="000000"/>
          <w:sz w:val="24"/>
          <w:lang w:val="ru-RU"/>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Узнавать соборы Московского Кремля, Софийский собор в Великом Новгороде, храм Покрова на Нерли.</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Уметь называть и объяснять содержание памятника К. Минину и Д. Пожарскому скульптора И. П.</w:t>
      </w:r>
    </w:p>
    <w:p w:rsidR="002F36B4" w:rsidRPr="00815C2D" w:rsidRDefault="002F36B4">
      <w:pPr>
        <w:rPr>
          <w:lang w:val="ru-RU"/>
        </w:rPr>
        <w:sectPr w:rsidR="002F36B4" w:rsidRPr="00815C2D">
          <w:pgSz w:w="11900" w:h="16840"/>
          <w:pgMar w:top="298" w:right="646" w:bottom="308" w:left="666" w:header="720" w:footer="720" w:gutter="0"/>
          <w:cols w:space="720" w:equalWidth="0">
            <w:col w:w="10588" w:space="0"/>
          </w:cols>
          <w:docGrid w:linePitch="360"/>
        </w:sectPr>
      </w:pPr>
    </w:p>
    <w:p w:rsidR="002F36B4" w:rsidRPr="00815C2D" w:rsidRDefault="002F36B4">
      <w:pPr>
        <w:autoSpaceDE w:val="0"/>
        <w:autoSpaceDN w:val="0"/>
        <w:spacing w:after="78" w:line="220" w:lineRule="exact"/>
        <w:rPr>
          <w:lang w:val="ru-RU"/>
        </w:rPr>
      </w:pPr>
    </w:p>
    <w:p w:rsidR="002F36B4" w:rsidRPr="00815C2D" w:rsidRDefault="00AC1D45">
      <w:pPr>
        <w:autoSpaceDE w:val="0"/>
        <w:autoSpaceDN w:val="0"/>
        <w:spacing w:after="0" w:line="230" w:lineRule="auto"/>
        <w:rPr>
          <w:lang w:val="ru-RU"/>
        </w:rPr>
      </w:pPr>
      <w:r w:rsidRPr="00815C2D">
        <w:rPr>
          <w:rFonts w:ascii="Times New Roman" w:eastAsia="Times New Roman" w:hAnsi="Times New Roman"/>
          <w:color w:val="000000"/>
          <w:sz w:val="24"/>
          <w:lang w:val="ru-RU"/>
        </w:rPr>
        <w:t>Мартоса в Москве.</w:t>
      </w:r>
    </w:p>
    <w:p w:rsidR="002F36B4" w:rsidRPr="00815C2D" w:rsidRDefault="00AC1D45">
      <w:pPr>
        <w:autoSpaceDE w:val="0"/>
        <w:autoSpaceDN w:val="0"/>
        <w:spacing w:before="70" w:after="0" w:line="281" w:lineRule="auto"/>
        <w:ind w:right="144" w:firstLine="180"/>
        <w:rPr>
          <w:lang w:val="ru-RU"/>
        </w:rPr>
      </w:pPr>
      <w:r w:rsidRPr="00815C2D">
        <w:rPr>
          <w:rFonts w:ascii="Times New Roman" w:eastAsia="Times New Roman" w:hAnsi="Times New Roman"/>
          <w:color w:val="000000"/>
          <w:sz w:val="24"/>
          <w:lang w:val="ru-RU"/>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2F36B4" w:rsidRPr="00815C2D" w:rsidRDefault="00AC1D45">
      <w:pPr>
        <w:autoSpaceDE w:val="0"/>
        <w:autoSpaceDN w:val="0"/>
        <w:spacing w:before="70" w:after="0" w:line="271" w:lineRule="auto"/>
        <w:ind w:right="432" w:firstLine="180"/>
        <w:rPr>
          <w:lang w:val="ru-RU"/>
        </w:rPr>
      </w:pPr>
      <w:r w:rsidRPr="00815C2D">
        <w:rPr>
          <w:rFonts w:ascii="Times New Roman" w:eastAsia="Times New Roman" w:hAnsi="Times New Roman"/>
          <w:color w:val="000000"/>
          <w:sz w:val="24"/>
          <w:lang w:val="ru-RU"/>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2F36B4" w:rsidRPr="00815C2D" w:rsidRDefault="00AC1D45">
      <w:pPr>
        <w:autoSpaceDE w:val="0"/>
        <w:autoSpaceDN w:val="0"/>
        <w:spacing w:before="70" w:after="0" w:line="274" w:lineRule="auto"/>
        <w:ind w:right="144" w:firstLine="180"/>
        <w:rPr>
          <w:lang w:val="ru-RU"/>
        </w:rPr>
      </w:pPr>
      <w:r w:rsidRPr="00815C2D">
        <w:rPr>
          <w:rFonts w:ascii="Times New Roman" w:eastAsia="Times New Roman" w:hAnsi="Times New Roman"/>
          <w:color w:val="000000"/>
          <w:sz w:val="24"/>
          <w:lang w:val="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2F36B4" w:rsidRPr="00815C2D" w:rsidRDefault="00AC1D45">
      <w:pPr>
        <w:tabs>
          <w:tab w:val="left" w:pos="180"/>
        </w:tabs>
        <w:autoSpaceDE w:val="0"/>
        <w:autoSpaceDN w:val="0"/>
        <w:spacing w:before="70" w:after="0" w:line="262" w:lineRule="auto"/>
        <w:rPr>
          <w:lang w:val="ru-RU"/>
        </w:rPr>
      </w:pPr>
      <w:r w:rsidRPr="00815C2D">
        <w:rPr>
          <w:lang w:val="ru-RU"/>
        </w:rPr>
        <w:tab/>
      </w:r>
      <w:r w:rsidRPr="00815C2D">
        <w:rPr>
          <w:rFonts w:ascii="Times New Roman" w:eastAsia="Times New Roman" w:hAnsi="Times New Roman"/>
          <w:color w:val="000000"/>
          <w:sz w:val="24"/>
          <w:lang w:val="ru-RU"/>
        </w:rPr>
        <w:t>Приводить примеры произведений великих европейских художников: Леонардо да Винчи, Рафаэля, Рембрандта, Пикассо и других (по выбору учителя).</w:t>
      </w:r>
    </w:p>
    <w:p w:rsidR="002F36B4" w:rsidRPr="00815C2D" w:rsidRDefault="00AC1D45">
      <w:pPr>
        <w:tabs>
          <w:tab w:val="left" w:pos="180"/>
        </w:tabs>
        <w:autoSpaceDE w:val="0"/>
        <w:autoSpaceDN w:val="0"/>
        <w:spacing w:before="190" w:after="0"/>
        <w:rPr>
          <w:lang w:val="ru-RU"/>
        </w:rPr>
      </w:pPr>
      <w:r w:rsidRPr="00815C2D">
        <w:rPr>
          <w:lang w:val="ru-RU"/>
        </w:rPr>
        <w:tab/>
      </w:r>
      <w:r w:rsidRPr="00815C2D">
        <w:rPr>
          <w:rFonts w:ascii="Times New Roman" w:eastAsia="Times New Roman" w:hAnsi="Times New Roman"/>
          <w:b/>
          <w:color w:val="000000"/>
          <w:sz w:val="24"/>
          <w:lang w:val="ru-RU"/>
        </w:rPr>
        <w:t>Модуль «Азбука цифровой графики»</w:t>
      </w:r>
      <w:r w:rsidRPr="00815C2D">
        <w:rPr>
          <w:lang w:val="ru-RU"/>
        </w:rPr>
        <w:br/>
      </w:r>
      <w:r w:rsidRPr="00815C2D">
        <w:rPr>
          <w:lang w:val="ru-RU"/>
        </w:rPr>
        <w:tab/>
      </w:r>
      <w:r w:rsidRPr="00815C2D">
        <w:rPr>
          <w:rFonts w:ascii="Times New Roman" w:eastAsia="Times New Roman" w:hAnsi="Times New Roman"/>
          <w:color w:val="000000"/>
          <w:sz w:val="24"/>
          <w:lang w:val="ru-RU"/>
        </w:rPr>
        <w:t xml:space="preserve">Осваивать правила линейной и воздушной перспективы с помощью графических изображений и их варьирования в компьютерной программе </w:t>
      </w:r>
      <w:r>
        <w:rPr>
          <w:rFonts w:ascii="Times New Roman" w:eastAsia="Times New Roman" w:hAnsi="Times New Roman"/>
          <w:color w:val="000000"/>
          <w:sz w:val="24"/>
        </w:rPr>
        <w:t>Paint</w:t>
      </w:r>
      <w:r w:rsidRPr="00815C2D">
        <w:rPr>
          <w:rFonts w:ascii="Times New Roman" w:eastAsia="Times New Roman" w:hAnsi="Times New Roman"/>
          <w:color w:val="000000"/>
          <w:sz w:val="24"/>
          <w:lang w:val="ru-RU"/>
        </w:rPr>
        <w:t>: изображение линии горизонта и точки схода, перспективных сокращений, цветовых и тональных изменений.</w:t>
      </w:r>
    </w:p>
    <w:p w:rsidR="002F36B4" w:rsidRPr="00815C2D" w:rsidRDefault="00AC1D45">
      <w:pPr>
        <w:autoSpaceDE w:val="0"/>
        <w:autoSpaceDN w:val="0"/>
        <w:spacing w:before="70" w:after="0" w:line="271" w:lineRule="auto"/>
        <w:ind w:right="576" w:firstLine="180"/>
        <w:rPr>
          <w:lang w:val="ru-RU"/>
        </w:rPr>
      </w:pPr>
      <w:r w:rsidRPr="00815C2D">
        <w:rPr>
          <w:rFonts w:ascii="Times New Roman" w:eastAsia="Times New Roman" w:hAnsi="Times New Roman"/>
          <w:color w:val="000000"/>
          <w:sz w:val="24"/>
          <w:lang w:val="ru-RU"/>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2F36B4" w:rsidRPr="00815C2D" w:rsidRDefault="00AC1D45">
      <w:pPr>
        <w:tabs>
          <w:tab w:val="left" w:pos="180"/>
        </w:tabs>
        <w:autoSpaceDE w:val="0"/>
        <w:autoSpaceDN w:val="0"/>
        <w:spacing w:before="70" w:after="0" w:line="262" w:lineRule="auto"/>
        <w:ind w:right="288"/>
        <w:rPr>
          <w:lang w:val="ru-RU"/>
        </w:rPr>
      </w:pPr>
      <w:r w:rsidRPr="00815C2D">
        <w:rPr>
          <w:lang w:val="ru-RU"/>
        </w:rPr>
        <w:tab/>
      </w:r>
      <w:r w:rsidRPr="00815C2D">
        <w:rPr>
          <w:rFonts w:ascii="Times New Roman" w:eastAsia="Times New Roman" w:hAnsi="Times New Roman"/>
          <w:color w:val="000000"/>
          <w:sz w:val="24"/>
          <w:lang w:val="ru-RU"/>
        </w:rPr>
        <w:t>Использовать поисковую систему для знакомства с разными видами деревянного дома на основе избы и традициями и её украшений.</w:t>
      </w:r>
    </w:p>
    <w:p w:rsidR="002F36B4" w:rsidRPr="00815C2D" w:rsidRDefault="00AC1D45">
      <w:pPr>
        <w:autoSpaceDE w:val="0"/>
        <w:autoSpaceDN w:val="0"/>
        <w:spacing w:before="70" w:after="0" w:line="271" w:lineRule="auto"/>
        <w:ind w:firstLine="180"/>
        <w:rPr>
          <w:lang w:val="ru-RU"/>
        </w:rPr>
      </w:pPr>
      <w:r w:rsidRPr="00815C2D">
        <w:rPr>
          <w:rFonts w:ascii="Times New Roman" w:eastAsia="Times New Roman" w:hAnsi="Times New Roman"/>
          <w:color w:val="000000"/>
          <w:sz w:val="24"/>
          <w:lang w:val="ru-RU"/>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2F36B4" w:rsidRPr="00815C2D" w:rsidRDefault="00AC1D45">
      <w:pPr>
        <w:autoSpaceDE w:val="0"/>
        <w:autoSpaceDN w:val="0"/>
        <w:spacing w:before="70" w:after="0" w:line="271" w:lineRule="auto"/>
        <w:ind w:right="576" w:firstLine="180"/>
        <w:rPr>
          <w:lang w:val="ru-RU"/>
        </w:rPr>
      </w:pPr>
      <w:r w:rsidRPr="00815C2D">
        <w:rPr>
          <w:rFonts w:ascii="Times New Roman" w:eastAsia="Times New Roman" w:hAnsi="Times New Roman"/>
          <w:color w:val="000000"/>
          <w:sz w:val="24"/>
          <w:lang w:val="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2F36B4" w:rsidRPr="00815C2D" w:rsidRDefault="00AC1D45">
      <w:pPr>
        <w:tabs>
          <w:tab w:val="left" w:pos="180"/>
        </w:tabs>
        <w:autoSpaceDE w:val="0"/>
        <w:autoSpaceDN w:val="0"/>
        <w:spacing w:before="70" w:after="0" w:line="281" w:lineRule="auto"/>
        <w:rPr>
          <w:lang w:val="ru-RU"/>
        </w:rPr>
      </w:pPr>
      <w:r w:rsidRPr="00815C2D">
        <w:rPr>
          <w:lang w:val="ru-RU"/>
        </w:rPr>
        <w:tab/>
      </w:r>
      <w:r w:rsidRPr="00815C2D">
        <w:rPr>
          <w:rFonts w:ascii="Times New Roman" w:eastAsia="Times New Roman" w:hAnsi="Times New Roman"/>
          <w:color w:val="000000"/>
          <w:sz w:val="24"/>
          <w:lang w:val="ru-RU"/>
        </w:rPr>
        <w:t xml:space="preserve">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w:t>
      </w:r>
      <w:r w:rsidRPr="00815C2D">
        <w:rPr>
          <w:lang w:val="ru-RU"/>
        </w:rPr>
        <w:br/>
      </w:r>
      <w:r w:rsidRPr="00815C2D">
        <w:rPr>
          <w:rFonts w:ascii="Times New Roman" w:eastAsia="Times New Roman" w:hAnsi="Times New Roman"/>
          <w:color w:val="000000"/>
          <w:sz w:val="24"/>
          <w:lang w:val="ru-RU"/>
        </w:rPr>
        <w:t xml:space="preserve">соответствующих технических условиях создать анимацию схематического движения человека). </w:t>
      </w:r>
      <w:r w:rsidRPr="00815C2D">
        <w:rPr>
          <w:lang w:val="ru-RU"/>
        </w:rPr>
        <w:tab/>
      </w:r>
      <w:r w:rsidRPr="00815C2D">
        <w:rPr>
          <w:rFonts w:ascii="Times New Roman" w:eastAsia="Times New Roman" w:hAnsi="Times New Roman"/>
          <w:color w:val="000000"/>
          <w:sz w:val="24"/>
          <w:lang w:val="ru-RU"/>
        </w:rPr>
        <w:t xml:space="preserve">Освоить анимацию простого повторяющегося движения изображения в виртуальном редакторе </w:t>
      </w:r>
      <w:r>
        <w:rPr>
          <w:rFonts w:ascii="Times New Roman" w:eastAsia="Times New Roman" w:hAnsi="Times New Roman"/>
          <w:color w:val="000000"/>
          <w:sz w:val="24"/>
        </w:rPr>
        <w:t>GIF</w:t>
      </w:r>
      <w:r w:rsidRPr="00815C2D">
        <w:rPr>
          <w:rFonts w:ascii="Times New Roman" w:eastAsia="Times New Roman" w:hAnsi="Times New Roman"/>
          <w:color w:val="000000"/>
          <w:sz w:val="24"/>
          <w:lang w:val="ru-RU"/>
        </w:rPr>
        <w:t>-анимации.</w:t>
      </w:r>
    </w:p>
    <w:p w:rsidR="002F36B4" w:rsidRPr="00815C2D" w:rsidRDefault="00AC1D45">
      <w:pPr>
        <w:autoSpaceDE w:val="0"/>
        <w:autoSpaceDN w:val="0"/>
        <w:spacing w:before="70" w:after="0"/>
        <w:ind w:firstLine="180"/>
        <w:rPr>
          <w:lang w:val="ru-RU"/>
        </w:rPr>
      </w:pPr>
      <w:r w:rsidRPr="00815C2D">
        <w:rPr>
          <w:rFonts w:ascii="Times New Roman" w:eastAsia="Times New Roman" w:hAnsi="Times New Roman"/>
          <w:color w:val="000000"/>
          <w:sz w:val="24"/>
          <w:lang w:val="ru-RU"/>
        </w:rPr>
        <w:t xml:space="preserve">Освоить и проводить компьютерные презентации в программе </w:t>
      </w:r>
      <w:r>
        <w:rPr>
          <w:rFonts w:ascii="Times New Roman" w:eastAsia="Times New Roman" w:hAnsi="Times New Roman"/>
          <w:color w:val="000000"/>
          <w:sz w:val="24"/>
        </w:rPr>
        <w:t>PowerPoint</w:t>
      </w:r>
      <w:r w:rsidRPr="00815C2D">
        <w:rPr>
          <w:rFonts w:ascii="Times New Roman" w:eastAsia="Times New Roman" w:hAnsi="Times New Roman"/>
          <w:color w:val="000000"/>
          <w:sz w:val="24"/>
          <w:lang w:val="ru-RU"/>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2F36B4" w:rsidRPr="00815C2D" w:rsidRDefault="00AC1D45">
      <w:pPr>
        <w:autoSpaceDE w:val="0"/>
        <w:autoSpaceDN w:val="0"/>
        <w:spacing w:before="70" w:after="0" w:line="230" w:lineRule="auto"/>
        <w:ind w:left="180"/>
        <w:rPr>
          <w:lang w:val="ru-RU"/>
        </w:rPr>
      </w:pPr>
      <w:r w:rsidRPr="00815C2D">
        <w:rPr>
          <w:rFonts w:ascii="Times New Roman" w:eastAsia="Times New Roman" w:hAnsi="Times New Roman"/>
          <w:color w:val="000000"/>
          <w:sz w:val="24"/>
          <w:lang w:val="ru-RU"/>
        </w:rPr>
        <w:t>Совершать виртуальные тематические путешествия по художественным музеям мира.</w:t>
      </w:r>
    </w:p>
    <w:p w:rsidR="002F36B4" w:rsidRPr="00815C2D" w:rsidRDefault="002F36B4">
      <w:pPr>
        <w:rPr>
          <w:lang w:val="ru-RU"/>
        </w:rPr>
        <w:sectPr w:rsidR="002F36B4" w:rsidRPr="00815C2D">
          <w:pgSz w:w="11900" w:h="16840"/>
          <w:pgMar w:top="298" w:right="678" w:bottom="1440" w:left="666" w:header="720" w:footer="720" w:gutter="0"/>
          <w:cols w:space="720" w:equalWidth="0">
            <w:col w:w="10556" w:space="0"/>
          </w:cols>
          <w:docGrid w:linePitch="360"/>
        </w:sectPr>
      </w:pPr>
    </w:p>
    <w:p w:rsidR="00815C2D" w:rsidRDefault="00AC1D45" w:rsidP="00801D86">
      <w:pPr>
        <w:autoSpaceDE w:val="0"/>
        <w:autoSpaceDN w:val="0"/>
        <w:spacing w:after="92" w:line="374" w:lineRule="auto"/>
        <w:ind w:right="11952"/>
        <w:rPr>
          <w:rFonts w:ascii="Times New Roman" w:eastAsia="Times New Roman" w:hAnsi="Times New Roman"/>
          <w:b/>
          <w:color w:val="000000"/>
          <w:sz w:val="18"/>
        </w:rPr>
      </w:pPr>
      <w:r>
        <w:rPr>
          <w:rFonts w:ascii="Times New Roman" w:eastAsia="Times New Roman" w:hAnsi="Times New Roman"/>
          <w:b/>
          <w:color w:val="000000"/>
          <w:w w:val="101"/>
          <w:sz w:val="19"/>
        </w:rPr>
        <w:lastRenderedPageBreak/>
        <w:t xml:space="preserve">ТЕМАТИЧЕСКОЕ ПЛАНИРОВАНИЕ </w:t>
      </w:r>
      <w:r>
        <w:br/>
      </w:r>
      <w:r>
        <w:rPr>
          <w:rFonts w:ascii="Times New Roman" w:eastAsia="Times New Roman" w:hAnsi="Times New Roman"/>
          <w:b/>
          <w:color w:val="000000"/>
          <w:sz w:val="18"/>
        </w:rPr>
        <w:t>1 КЛАСС</w:t>
      </w:r>
    </w:p>
    <w:p w:rsidR="00801D86" w:rsidRDefault="00801D86" w:rsidP="00801D86">
      <w:pPr>
        <w:autoSpaceDE w:val="0"/>
        <w:autoSpaceDN w:val="0"/>
        <w:spacing w:after="92" w:line="374" w:lineRule="auto"/>
        <w:ind w:right="11952"/>
        <w:rPr>
          <w:rFonts w:ascii="Times New Roman" w:eastAsia="Times New Roman" w:hAnsi="Times New Roman"/>
          <w:b/>
          <w:color w:val="000000"/>
          <w:sz w:val="18"/>
        </w:rPr>
      </w:pPr>
    </w:p>
    <w:tbl>
      <w:tblPr>
        <w:tblW w:w="0" w:type="auto"/>
        <w:tblInd w:w="6" w:type="dxa"/>
        <w:tblLayout w:type="fixed"/>
        <w:tblLook w:val="04A0" w:firstRow="1" w:lastRow="0" w:firstColumn="1" w:lastColumn="0" w:noHBand="0" w:noVBand="1"/>
      </w:tblPr>
      <w:tblGrid>
        <w:gridCol w:w="468"/>
        <w:gridCol w:w="10434"/>
        <w:gridCol w:w="528"/>
        <w:gridCol w:w="1106"/>
        <w:gridCol w:w="1140"/>
        <w:gridCol w:w="1826"/>
      </w:tblGrid>
      <w:tr w:rsidR="00801D86" w:rsidTr="00801D86">
        <w:trPr>
          <w:trHeight w:hRule="exact" w:val="348"/>
        </w:trPr>
        <w:tc>
          <w:tcPr>
            <w:tcW w:w="468"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043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Pr="00801D86" w:rsidRDefault="00801D86" w:rsidP="00801D86">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182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50" w:lineRule="auto"/>
              <w:ind w:left="72" w:right="43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801D86" w:rsidTr="00801D86">
        <w:trPr>
          <w:trHeight w:hRule="exact" w:val="576"/>
        </w:trPr>
        <w:tc>
          <w:tcPr>
            <w:tcW w:w="468" w:type="dxa"/>
            <w:vMerge/>
            <w:tcBorders>
              <w:top w:val="single" w:sz="4" w:space="0" w:color="000000"/>
              <w:left w:val="single" w:sz="4" w:space="0" w:color="000000"/>
              <w:bottom w:val="single" w:sz="5" w:space="0" w:color="000000"/>
              <w:right w:val="single" w:sz="4" w:space="0" w:color="000000"/>
            </w:tcBorders>
          </w:tcPr>
          <w:p w:rsidR="00801D86" w:rsidRDefault="00801D86" w:rsidP="00801D86"/>
        </w:tc>
        <w:tc>
          <w:tcPr>
            <w:tcW w:w="10434" w:type="dxa"/>
            <w:vMerge/>
            <w:tcBorders>
              <w:top w:val="single" w:sz="4" w:space="0" w:color="000000"/>
              <w:left w:val="single" w:sz="4" w:space="0" w:color="000000"/>
              <w:bottom w:val="single" w:sz="5" w:space="0" w:color="000000"/>
              <w:right w:val="single" w:sz="4" w:space="0" w:color="000000"/>
            </w:tcBorders>
          </w:tcPr>
          <w:p w:rsidR="00801D86" w:rsidRDefault="00801D86" w:rsidP="00801D86"/>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826" w:type="dxa"/>
            <w:vMerge/>
            <w:tcBorders>
              <w:top w:val="single" w:sz="4" w:space="0" w:color="000000"/>
              <w:left w:val="single" w:sz="4" w:space="0" w:color="000000"/>
              <w:bottom w:val="single" w:sz="5" w:space="0" w:color="000000"/>
              <w:right w:val="single" w:sz="4" w:space="0" w:color="000000"/>
            </w:tcBorders>
          </w:tcPr>
          <w:p w:rsidR="00801D86" w:rsidRDefault="00801D86" w:rsidP="00801D86"/>
        </w:tc>
      </w:tr>
      <w:tr w:rsidR="00801D86" w:rsidTr="00801D86">
        <w:trPr>
          <w:trHeight w:hRule="exact" w:val="350"/>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0" w:lineRule="auto"/>
              <w:ind w:left="72"/>
            </w:pPr>
            <w:r>
              <w:rPr>
                <w:rFonts w:ascii="Times New Roman" w:eastAsia="Times New Roman" w:hAnsi="Times New Roman"/>
                <w:color w:val="000000"/>
                <w:w w:val="97"/>
                <w:sz w:val="16"/>
              </w:rPr>
              <w:t>Модуль 1.</w:t>
            </w:r>
            <w:r>
              <w:rPr>
                <w:rFonts w:ascii="Times New Roman" w:eastAsia="Times New Roman" w:hAnsi="Times New Roman"/>
                <w:b/>
                <w:color w:val="000000"/>
                <w:w w:val="97"/>
                <w:sz w:val="16"/>
              </w:rPr>
              <w:t xml:space="preserve"> Восприятие произведений искусства</w:t>
            </w:r>
          </w:p>
        </w:tc>
      </w:tr>
      <w:tr w:rsidR="00801D86" w:rsidRPr="00566085" w:rsidTr="00801D86">
        <w:trPr>
          <w:trHeight w:hRule="exact" w:val="139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jc w:val="center"/>
            </w:pPr>
            <w:r>
              <w:rPr>
                <w:rFonts w:ascii="Times New Roman" w:eastAsia="Times New Roman" w:hAnsi="Times New Roman"/>
                <w:color w:val="000000"/>
                <w:w w:val="97"/>
                <w:sz w:val="16"/>
              </w:rPr>
              <w:t>1.1.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Pr="00801D86" w:rsidRDefault="00801D86" w:rsidP="00801D86">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Восприятие детских рисунков. Навыки восприятия произведений детского творчества и формирование зрительских умений.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6" w:line="254" w:lineRule="auto"/>
              <w:ind w:left="77" w:right="91"/>
              <w:rPr>
                <w:sz w:val="16"/>
              </w:rPr>
            </w:pPr>
            <w:r>
              <w:rPr>
                <w:sz w:val="16"/>
              </w:rPr>
              <w:t>Видео «Инструменты художника» (МЭШ)</w:t>
            </w:r>
            <w:r>
              <w:rPr>
                <w:spacing w:val="1"/>
                <w:sz w:val="16"/>
              </w:rPr>
              <w:t xml:space="preserve"> </w:t>
            </w:r>
            <w:r>
              <w:rPr>
                <w:w w:val="95"/>
                <w:sz w:val="16"/>
              </w:rPr>
              <w:t>https://uchebnik.mos.ru/material_view/atomic_objects/7691977?</w:t>
            </w:r>
            <w:r>
              <w:rPr>
                <w:spacing w:val="1"/>
                <w:w w:val="95"/>
                <w:sz w:val="16"/>
              </w:rPr>
              <w:t xml:space="preserve"> </w:t>
            </w:r>
            <w:r>
              <w:rPr>
                <w:sz w:val="16"/>
              </w:rPr>
              <w:t>menuReferrer=catalogue</w:t>
            </w:r>
          </w:p>
        </w:tc>
      </w:tr>
      <w:tr w:rsidR="00801D86" w:rsidRPr="00566085" w:rsidTr="00801D86">
        <w:trPr>
          <w:trHeight w:hRule="exact" w:val="97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jc w:val="center"/>
            </w:pPr>
            <w:r>
              <w:rPr>
                <w:rFonts w:ascii="Times New Roman" w:eastAsia="Times New Roman" w:hAnsi="Times New Roman"/>
                <w:color w:val="000000"/>
                <w:w w:val="97"/>
                <w:sz w:val="16"/>
              </w:rPr>
              <w:t>1.2.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ind w:left="72"/>
            </w:pPr>
            <w:r w:rsidRPr="00801D86">
              <w:rPr>
                <w:rFonts w:ascii="Times New Roman" w:eastAsia="Times New Roman" w:hAnsi="Times New Roman"/>
                <w:b/>
                <w:color w:val="000000"/>
                <w:w w:val="97"/>
                <w:sz w:val="16"/>
                <w:lang w:val="ru-RU"/>
              </w:rPr>
              <w:t xml:space="preserve">Первые представления о композиции: на уровне образного восприятия. </w:t>
            </w:r>
            <w:r>
              <w:rPr>
                <w:rFonts w:ascii="Times New Roman" w:eastAsia="Times New Roman" w:hAnsi="Times New Roman"/>
                <w:b/>
                <w:color w:val="000000"/>
                <w:w w:val="97"/>
                <w:sz w:val="16"/>
              </w:rPr>
              <w:t>Представление о различных художественных материалах.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3"/>
              <w:ind w:left="77" w:right="91"/>
              <w:rPr>
                <w:sz w:val="16"/>
              </w:rPr>
            </w:pPr>
            <w:r>
              <w:rPr>
                <w:spacing w:val="-3"/>
                <w:sz w:val="16"/>
              </w:rPr>
              <w:t xml:space="preserve">Урок «Изображения </w:t>
            </w:r>
            <w:r>
              <w:rPr>
                <w:spacing w:val="-2"/>
                <w:sz w:val="16"/>
              </w:rPr>
              <w:t>всюду вокруг</w:t>
            </w:r>
            <w:r>
              <w:rPr>
                <w:spacing w:val="-1"/>
                <w:sz w:val="16"/>
              </w:rPr>
              <w:t xml:space="preserve"> </w:t>
            </w:r>
            <w:r>
              <w:rPr>
                <w:w w:val="95"/>
                <w:sz w:val="16"/>
              </w:rPr>
              <w:t>нас»https://youtu.be/NmtvYuVMXbI</w:t>
            </w:r>
          </w:p>
        </w:tc>
      </w:tr>
      <w:tr w:rsidR="00801D86" w:rsidRPr="00566085" w:rsidTr="00801D86">
        <w:trPr>
          <w:trHeight w:hRule="exact" w:val="14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jc w:val="center"/>
            </w:pPr>
            <w:r>
              <w:rPr>
                <w:rFonts w:ascii="Times New Roman" w:eastAsia="Times New Roman" w:hAnsi="Times New Roman"/>
                <w:color w:val="000000"/>
                <w:w w:val="97"/>
                <w:sz w:val="16"/>
              </w:rPr>
              <w:t>1.3.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ind w:left="72"/>
            </w:pPr>
            <w:r>
              <w:rPr>
                <w:rFonts w:ascii="Times New Roman" w:eastAsia="Times New Roman" w:hAnsi="Times New Roman"/>
                <w:b/>
                <w:color w:val="000000"/>
                <w:w w:val="97"/>
                <w:sz w:val="16"/>
              </w:rPr>
              <w:t>Обсуждение содержания рисунка.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3"/>
              <w:ind w:left="77" w:right="91"/>
              <w:rPr>
                <w:sz w:val="16"/>
              </w:rPr>
            </w:pPr>
            <w:r>
              <w:rPr>
                <w:spacing w:val="-2"/>
                <w:sz w:val="16"/>
              </w:rPr>
              <w:t xml:space="preserve">Художественные материалы (интерактивное </w:t>
            </w:r>
            <w:r>
              <w:rPr>
                <w:spacing w:val="-1"/>
                <w:sz w:val="16"/>
              </w:rPr>
              <w:t>задание) (МЭШ)</w:t>
            </w:r>
            <w:r>
              <w:rPr>
                <w:sz w:val="16"/>
              </w:rPr>
              <w:t xml:space="preserve"> </w:t>
            </w:r>
            <w:r>
              <w:rPr>
                <w:w w:val="95"/>
                <w:sz w:val="16"/>
              </w:rPr>
              <w:t>https://uchebnik.mos.ru/material/app/328575?menuReferrer=catalogue</w:t>
            </w:r>
          </w:p>
        </w:tc>
      </w:tr>
      <w:tr w:rsidR="00801D86"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ind w:left="72"/>
            </w:pPr>
            <w:r>
              <w:rPr>
                <w:rFonts w:ascii="Times New Roman" w:eastAsia="Times New Roman" w:hAnsi="Times New Roman"/>
                <w:color w:val="000000"/>
                <w:w w:val="97"/>
                <w:sz w:val="16"/>
              </w:rPr>
              <w:t>Итого по модулю 1</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Pr="00801D86" w:rsidRDefault="00801D86" w:rsidP="00801D86">
            <w:pPr>
              <w:rPr>
                <w:rFonts w:ascii="Times New Roman" w:hAnsi="Times New Roman" w:cs="Times New Roman"/>
                <w:sz w:val="16"/>
                <w:szCs w:val="16"/>
                <w:lang w:val="ru-RU"/>
              </w:rPr>
            </w:pPr>
            <w:r w:rsidRPr="00801D86">
              <w:rPr>
                <w:rFonts w:ascii="Times New Roman" w:hAnsi="Times New Roman" w:cs="Times New Roman"/>
                <w:sz w:val="16"/>
                <w:szCs w:val="16"/>
                <w:lang w:val="ru-RU"/>
              </w:rPr>
              <w:t>2</w:t>
            </w:r>
          </w:p>
        </w:tc>
        <w:tc>
          <w:tcPr>
            <w:tcW w:w="40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tc>
      </w:tr>
      <w:tr w:rsidR="00801D86" w:rsidTr="00801D86">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6" w:after="0" w:line="233" w:lineRule="auto"/>
              <w:ind w:left="72"/>
            </w:pPr>
            <w:r>
              <w:rPr>
                <w:rFonts w:ascii="Times New Roman" w:eastAsia="Times New Roman" w:hAnsi="Times New Roman"/>
                <w:color w:val="000000"/>
                <w:w w:val="97"/>
                <w:sz w:val="16"/>
              </w:rPr>
              <w:t>Модуль 2.</w:t>
            </w:r>
            <w:r>
              <w:rPr>
                <w:rFonts w:ascii="Times New Roman" w:eastAsia="Times New Roman" w:hAnsi="Times New Roman"/>
                <w:b/>
                <w:color w:val="000000"/>
                <w:w w:val="97"/>
                <w:sz w:val="16"/>
              </w:rPr>
              <w:t xml:space="preserve"> Графика</w:t>
            </w:r>
          </w:p>
        </w:tc>
      </w:tr>
      <w:tr w:rsidR="00801D86" w:rsidRPr="00566085" w:rsidTr="00801D86">
        <w:trPr>
          <w:trHeight w:hRule="exact" w:val="1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color w:val="000000"/>
                <w:w w:val="97"/>
                <w:sz w:val="16"/>
              </w:rPr>
              <w:t>2.1.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b/>
                <w:color w:val="000000"/>
                <w:w w:val="97"/>
                <w:sz w:val="16"/>
              </w:rPr>
              <w:t>Линейный рисунок.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9"/>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3"/>
              <w:ind w:left="77" w:right="91"/>
              <w:rPr>
                <w:sz w:val="16"/>
              </w:rPr>
            </w:pPr>
            <w:r>
              <w:rPr>
                <w:w w:val="95"/>
                <w:sz w:val="16"/>
              </w:rPr>
              <w:t>Урок</w:t>
            </w:r>
            <w:r>
              <w:rPr>
                <w:spacing w:val="8"/>
                <w:w w:val="95"/>
                <w:sz w:val="16"/>
              </w:rPr>
              <w:t xml:space="preserve"> </w:t>
            </w:r>
            <w:r>
              <w:rPr>
                <w:w w:val="95"/>
                <w:sz w:val="16"/>
              </w:rPr>
              <w:t>«Зимнее</w:t>
            </w:r>
            <w:r>
              <w:rPr>
                <w:spacing w:val="6"/>
                <w:w w:val="95"/>
                <w:sz w:val="16"/>
              </w:rPr>
              <w:t xml:space="preserve"> </w:t>
            </w:r>
            <w:r>
              <w:rPr>
                <w:w w:val="95"/>
                <w:sz w:val="16"/>
              </w:rPr>
              <w:t>дерево».</w:t>
            </w:r>
            <w:r>
              <w:rPr>
                <w:spacing w:val="7"/>
                <w:w w:val="95"/>
                <w:sz w:val="16"/>
              </w:rPr>
              <w:t xml:space="preserve"> </w:t>
            </w:r>
            <w:r>
              <w:rPr>
                <w:w w:val="95"/>
                <w:sz w:val="16"/>
              </w:rPr>
              <w:t>Что</w:t>
            </w:r>
            <w:r>
              <w:rPr>
                <w:spacing w:val="6"/>
                <w:w w:val="95"/>
                <w:sz w:val="16"/>
              </w:rPr>
              <w:t xml:space="preserve"> </w:t>
            </w:r>
            <w:r>
              <w:rPr>
                <w:w w:val="95"/>
                <w:sz w:val="16"/>
              </w:rPr>
              <w:t>такое</w:t>
            </w:r>
            <w:r>
              <w:rPr>
                <w:spacing w:val="6"/>
                <w:w w:val="95"/>
                <w:sz w:val="16"/>
              </w:rPr>
              <w:t xml:space="preserve"> </w:t>
            </w:r>
            <w:r>
              <w:rPr>
                <w:w w:val="95"/>
                <w:sz w:val="16"/>
              </w:rPr>
              <w:t>графика?</w:t>
            </w:r>
            <w:r>
              <w:rPr>
                <w:spacing w:val="7"/>
                <w:w w:val="95"/>
                <w:sz w:val="16"/>
              </w:rPr>
              <w:t xml:space="preserve"> </w:t>
            </w:r>
            <w:r>
              <w:rPr>
                <w:w w:val="95"/>
                <w:sz w:val="16"/>
              </w:rPr>
              <w:t>(РЭШ)</w:t>
            </w:r>
            <w:r>
              <w:rPr>
                <w:spacing w:val="-35"/>
                <w:w w:val="95"/>
                <w:sz w:val="16"/>
              </w:rPr>
              <w:t xml:space="preserve"> </w:t>
            </w:r>
            <w:r>
              <w:rPr>
                <w:spacing w:val="-1"/>
                <w:sz w:val="16"/>
              </w:rPr>
              <w:t>https://resh.edu.ru/subject/lesson/4051/start/189928/</w:t>
            </w:r>
          </w:p>
        </w:tc>
      </w:tr>
      <w:tr w:rsidR="00801D86" w:rsidRPr="00566085" w:rsidTr="00801D86">
        <w:trPr>
          <w:trHeight w:hRule="exact" w:val="9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color w:val="000000"/>
                <w:w w:val="97"/>
                <w:sz w:val="16"/>
              </w:rPr>
              <w:t>2.2.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b/>
                <w:color w:val="000000"/>
                <w:w w:val="97"/>
                <w:sz w:val="16"/>
              </w:rPr>
              <w:t>Разные виды линий.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ind w:left="77"/>
              <w:rPr>
                <w:sz w:val="16"/>
              </w:rPr>
            </w:pPr>
            <w:r>
              <w:rPr>
                <w:w w:val="95"/>
                <w:sz w:val="16"/>
              </w:rPr>
              <w:t>Урок</w:t>
            </w:r>
            <w:r>
              <w:rPr>
                <w:spacing w:val="10"/>
                <w:w w:val="95"/>
                <w:sz w:val="16"/>
              </w:rPr>
              <w:t xml:space="preserve"> </w:t>
            </w:r>
            <w:r>
              <w:rPr>
                <w:w w:val="95"/>
                <w:sz w:val="16"/>
              </w:rPr>
              <w:t>«Изображать</w:t>
            </w:r>
            <w:r>
              <w:rPr>
                <w:spacing w:val="10"/>
                <w:w w:val="95"/>
                <w:sz w:val="16"/>
              </w:rPr>
              <w:t xml:space="preserve"> </w:t>
            </w:r>
            <w:r>
              <w:rPr>
                <w:w w:val="95"/>
                <w:sz w:val="16"/>
              </w:rPr>
              <w:t>можно</w:t>
            </w:r>
            <w:r>
              <w:rPr>
                <w:spacing w:val="8"/>
                <w:w w:val="95"/>
                <w:sz w:val="16"/>
              </w:rPr>
              <w:t xml:space="preserve"> </w:t>
            </w:r>
            <w:r>
              <w:rPr>
                <w:w w:val="95"/>
                <w:sz w:val="16"/>
              </w:rPr>
              <w:t>линией»</w:t>
            </w:r>
            <w:r>
              <w:rPr>
                <w:spacing w:val="8"/>
                <w:w w:val="95"/>
                <w:sz w:val="16"/>
              </w:rPr>
              <w:t xml:space="preserve"> </w:t>
            </w:r>
            <w:r>
              <w:rPr>
                <w:w w:val="95"/>
                <w:sz w:val="16"/>
              </w:rPr>
              <w:t>https://youtu.be/1qe5lbl-YVc</w:t>
            </w:r>
          </w:p>
        </w:tc>
      </w:tr>
      <w:tr w:rsidR="00801D86" w:rsidRPr="00566085" w:rsidTr="00C1098C">
        <w:trPr>
          <w:trHeight w:hRule="exact" w:val="18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color w:val="000000"/>
                <w:w w:val="97"/>
                <w:sz w:val="16"/>
              </w:rPr>
              <w:t>2.3.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Pr="00801D86" w:rsidRDefault="00801D86" w:rsidP="00801D86">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Линии в природе. Ветки (по фотографиям): тонкие — толстые, порывистые, угловатые, плавные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6" w:line="247" w:lineRule="auto"/>
              <w:ind w:left="77"/>
              <w:rPr>
                <w:sz w:val="16"/>
              </w:rPr>
            </w:pPr>
            <w:r>
              <w:rPr>
                <w:w w:val="95"/>
                <w:sz w:val="16"/>
              </w:rPr>
              <w:t>1</w:t>
            </w:r>
            <w:r>
              <w:rPr>
                <w:spacing w:val="5"/>
                <w:w w:val="95"/>
                <w:sz w:val="16"/>
              </w:rPr>
              <w:t xml:space="preserve"> </w:t>
            </w:r>
            <w:r>
              <w:rPr>
                <w:w w:val="95"/>
                <w:sz w:val="16"/>
              </w:rPr>
              <w:t>класс</w:t>
            </w:r>
            <w:r>
              <w:rPr>
                <w:spacing w:val="7"/>
                <w:w w:val="95"/>
                <w:sz w:val="16"/>
              </w:rPr>
              <w:t xml:space="preserve"> </w:t>
            </w:r>
            <w:r>
              <w:rPr>
                <w:w w:val="95"/>
                <w:sz w:val="16"/>
              </w:rPr>
              <w:t>Основы</w:t>
            </w:r>
            <w:r>
              <w:rPr>
                <w:spacing w:val="4"/>
                <w:w w:val="95"/>
                <w:sz w:val="16"/>
              </w:rPr>
              <w:t xml:space="preserve"> </w:t>
            </w:r>
            <w:r>
              <w:rPr>
                <w:w w:val="95"/>
                <w:sz w:val="16"/>
              </w:rPr>
              <w:t>Изо</w:t>
            </w:r>
            <w:r>
              <w:rPr>
                <w:spacing w:val="6"/>
                <w:w w:val="95"/>
                <w:sz w:val="16"/>
              </w:rPr>
              <w:t xml:space="preserve"> </w:t>
            </w:r>
            <w:r>
              <w:rPr>
                <w:w w:val="95"/>
                <w:sz w:val="16"/>
              </w:rPr>
              <w:t>Тема:</w:t>
            </w:r>
            <w:r>
              <w:rPr>
                <w:spacing w:val="7"/>
                <w:w w:val="95"/>
                <w:sz w:val="16"/>
              </w:rPr>
              <w:t xml:space="preserve"> </w:t>
            </w:r>
            <w:r>
              <w:rPr>
                <w:w w:val="95"/>
                <w:sz w:val="16"/>
              </w:rPr>
              <w:t>многообразие</w:t>
            </w:r>
            <w:r>
              <w:rPr>
                <w:spacing w:val="6"/>
                <w:w w:val="95"/>
                <w:sz w:val="16"/>
              </w:rPr>
              <w:t xml:space="preserve"> </w:t>
            </w:r>
            <w:r>
              <w:rPr>
                <w:w w:val="95"/>
                <w:sz w:val="16"/>
              </w:rPr>
              <w:t>линий</w:t>
            </w:r>
            <w:r>
              <w:rPr>
                <w:spacing w:val="7"/>
                <w:w w:val="95"/>
                <w:sz w:val="16"/>
              </w:rPr>
              <w:t xml:space="preserve"> </w:t>
            </w:r>
            <w:r>
              <w:rPr>
                <w:w w:val="95"/>
                <w:sz w:val="16"/>
              </w:rPr>
              <w:t>в</w:t>
            </w:r>
            <w:r>
              <w:rPr>
                <w:spacing w:val="8"/>
                <w:w w:val="95"/>
                <w:sz w:val="16"/>
              </w:rPr>
              <w:t xml:space="preserve"> </w:t>
            </w:r>
            <w:r>
              <w:rPr>
                <w:w w:val="95"/>
                <w:sz w:val="16"/>
              </w:rPr>
              <w:t>природе.</w:t>
            </w:r>
            <w:r>
              <w:rPr>
                <w:spacing w:val="-35"/>
                <w:w w:val="95"/>
                <w:sz w:val="16"/>
              </w:rPr>
              <w:t xml:space="preserve"> </w:t>
            </w:r>
            <w:r>
              <w:rPr>
                <w:sz w:val="16"/>
              </w:rPr>
              <w:t>выразительные средства: пятно, точка, линия</w:t>
            </w:r>
            <w:r>
              <w:rPr>
                <w:spacing w:val="1"/>
                <w:sz w:val="16"/>
              </w:rPr>
              <w:t xml:space="preserve"> </w:t>
            </w:r>
            <w:r>
              <w:rPr>
                <w:sz w:val="16"/>
              </w:rPr>
              <w:t>https://youtu.be/Q0GAENTEJz4</w:t>
            </w:r>
          </w:p>
        </w:tc>
      </w:tr>
      <w:tr w:rsidR="00801D86" w:rsidRPr="00566085" w:rsidTr="00C1098C">
        <w:trPr>
          <w:trHeight w:hRule="exact" w:val="115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color w:val="000000"/>
                <w:w w:val="97"/>
                <w:sz w:val="16"/>
              </w:rPr>
              <w:lastRenderedPageBreak/>
              <w:t>2.4.</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sidRPr="00801D86">
              <w:rPr>
                <w:rFonts w:ascii="Times New Roman" w:eastAsia="Times New Roman" w:hAnsi="Times New Roman"/>
                <w:b/>
                <w:color w:val="000000"/>
                <w:w w:val="97"/>
                <w:sz w:val="16"/>
                <w:lang w:val="ru-RU"/>
              </w:rPr>
              <w:t xml:space="preserve">Графические материалы и их особенности. </w:t>
            </w:r>
            <w:r>
              <w:rPr>
                <w:rFonts w:ascii="Times New Roman" w:eastAsia="Times New Roman" w:hAnsi="Times New Roman"/>
                <w:b/>
                <w:color w:val="000000"/>
                <w:w w:val="97"/>
                <w:sz w:val="16"/>
              </w:rPr>
              <w:t>Приёмы рисования линией.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1"/>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6"/>
              <w:ind w:left="77" w:right="91"/>
              <w:rPr>
                <w:sz w:val="16"/>
              </w:rPr>
            </w:pPr>
            <w:r>
              <w:rPr>
                <w:sz w:val="16"/>
              </w:rPr>
              <w:t>Дом Деда Мороза (Графика) (МЭШ)</w:t>
            </w:r>
            <w:r>
              <w:rPr>
                <w:spacing w:val="1"/>
                <w:sz w:val="16"/>
              </w:rPr>
              <w:t xml:space="preserve"> </w:t>
            </w:r>
            <w:r>
              <w:rPr>
                <w:w w:val="95"/>
                <w:sz w:val="16"/>
              </w:rPr>
              <w:t>https://uchebnik.mos.ru/material/app/321766?menuReferrer=catalogue</w:t>
            </w:r>
          </w:p>
        </w:tc>
      </w:tr>
      <w:tr w:rsidR="00801D86" w:rsidRPr="00566085" w:rsidTr="00C1098C">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jc w:val="center"/>
            </w:pPr>
            <w:r>
              <w:rPr>
                <w:rFonts w:ascii="Times New Roman" w:eastAsia="Times New Roman" w:hAnsi="Times New Roman"/>
                <w:color w:val="000000"/>
                <w:w w:val="97"/>
                <w:sz w:val="16"/>
              </w:rPr>
              <w:t>2.5.</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Pr="00801D86" w:rsidRDefault="00801D86" w:rsidP="00801D86">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Рисунок с натуры: рисунок листьев разной формы (треугольный, круглый, овальный, длинный).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6"/>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6"/>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66"/>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pStyle w:val="TableParagraph"/>
              <w:spacing w:before="73" w:line="256" w:lineRule="auto"/>
              <w:ind w:left="77" w:right="91"/>
              <w:rPr>
                <w:sz w:val="16"/>
              </w:rPr>
            </w:pPr>
            <w:r>
              <w:rPr>
                <w:spacing w:val="-2"/>
                <w:sz w:val="16"/>
              </w:rPr>
              <w:t>Видео</w:t>
            </w:r>
            <w:r>
              <w:rPr>
                <w:spacing w:val="-8"/>
                <w:sz w:val="16"/>
              </w:rPr>
              <w:t xml:space="preserve"> </w:t>
            </w:r>
            <w:r>
              <w:rPr>
                <w:spacing w:val="-2"/>
                <w:sz w:val="16"/>
              </w:rPr>
              <w:t>«Осенний</w:t>
            </w:r>
            <w:r>
              <w:rPr>
                <w:spacing w:val="-7"/>
                <w:sz w:val="16"/>
              </w:rPr>
              <w:t xml:space="preserve"> </w:t>
            </w:r>
            <w:r>
              <w:rPr>
                <w:spacing w:val="-2"/>
                <w:sz w:val="16"/>
              </w:rPr>
              <w:t>лес,</w:t>
            </w:r>
            <w:r>
              <w:rPr>
                <w:spacing w:val="-7"/>
                <w:sz w:val="16"/>
              </w:rPr>
              <w:t xml:space="preserve"> </w:t>
            </w:r>
            <w:r>
              <w:rPr>
                <w:spacing w:val="-2"/>
                <w:sz w:val="16"/>
              </w:rPr>
              <w:t>где</w:t>
            </w:r>
            <w:r>
              <w:rPr>
                <w:spacing w:val="-6"/>
                <w:sz w:val="16"/>
              </w:rPr>
              <w:t xml:space="preserve"> </w:t>
            </w:r>
            <w:r>
              <w:rPr>
                <w:spacing w:val="-2"/>
                <w:sz w:val="16"/>
              </w:rPr>
              <w:t>деревья</w:t>
            </w:r>
            <w:r>
              <w:rPr>
                <w:spacing w:val="-7"/>
                <w:sz w:val="16"/>
              </w:rPr>
              <w:t xml:space="preserve"> </w:t>
            </w:r>
            <w:r>
              <w:rPr>
                <w:spacing w:val="-2"/>
                <w:sz w:val="16"/>
              </w:rPr>
              <w:t>похожи</w:t>
            </w:r>
            <w:r>
              <w:rPr>
                <w:spacing w:val="-7"/>
                <w:sz w:val="16"/>
              </w:rPr>
              <w:t xml:space="preserve"> </w:t>
            </w:r>
            <w:r>
              <w:rPr>
                <w:spacing w:val="-2"/>
                <w:sz w:val="16"/>
              </w:rPr>
              <w:t>на</w:t>
            </w:r>
            <w:r>
              <w:rPr>
                <w:spacing w:val="-7"/>
                <w:sz w:val="16"/>
              </w:rPr>
              <w:t xml:space="preserve"> </w:t>
            </w:r>
            <w:r>
              <w:rPr>
                <w:spacing w:val="-2"/>
                <w:sz w:val="16"/>
              </w:rPr>
              <w:t>разные</w:t>
            </w:r>
            <w:r>
              <w:rPr>
                <w:spacing w:val="-6"/>
                <w:sz w:val="16"/>
              </w:rPr>
              <w:t xml:space="preserve"> </w:t>
            </w:r>
            <w:r>
              <w:rPr>
                <w:spacing w:val="-1"/>
                <w:sz w:val="16"/>
              </w:rPr>
              <w:t>по</w:t>
            </w:r>
            <w:r>
              <w:rPr>
                <w:spacing w:val="-8"/>
                <w:sz w:val="16"/>
              </w:rPr>
              <w:t xml:space="preserve"> </w:t>
            </w:r>
            <w:r>
              <w:rPr>
                <w:spacing w:val="-1"/>
                <w:sz w:val="16"/>
              </w:rPr>
              <w:t>форме</w:t>
            </w:r>
            <w:r>
              <w:rPr>
                <w:spacing w:val="-37"/>
                <w:sz w:val="16"/>
              </w:rPr>
              <w:t xml:space="preserve"> </w:t>
            </w:r>
            <w:r>
              <w:rPr>
                <w:sz w:val="16"/>
              </w:rPr>
              <w:t>листья» (МЭШ)</w:t>
            </w:r>
            <w:r>
              <w:rPr>
                <w:spacing w:val="1"/>
                <w:sz w:val="16"/>
              </w:rPr>
              <w:t xml:space="preserve"> </w:t>
            </w:r>
            <w:r>
              <w:rPr>
                <w:spacing w:val="-2"/>
                <w:sz w:val="16"/>
              </w:rPr>
              <w:t>https://uchebnik.mos.ru/material_view/atomic_objects/9961287?</w:t>
            </w:r>
            <w:r>
              <w:rPr>
                <w:spacing w:val="-1"/>
                <w:sz w:val="16"/>
              </w:rPr>
              <w:t xml:space="preserve"> </w:t>
            </w:r>
            <w:r>
              <w:rPr>
                <w:sz w:val="16"/>
              </w:rPr>
              <w:t>menuReferrer=catalogue</w:t>
            </w:r>
          </w:p>
        </w:tc>
      </w:tr>
      <w:tr w:rsidR="00C1098C" w:rsidRPr="00566085" w:rsidTr="00C1098C">
        <w:trPr>
          <w:trHeight w:hRule="exact" w:val="12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2.6.</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Pr>
                <w:rFonts w:ascii="Times New Roman" w:eastAsia="Times New Roman" w:hAnsi="Times New Roman"/>
                <w:b/>
                <w:color w:val="000000"/>
                <w:w w:val="97"/>
                <w:sz w:val="16"/>
              </w:rPr>
              <w:t>Последовательность рисунка.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ind w:left="77" w:right="91"/>
              <w:rPr>
                <w:sz w:val="16"/>
              </w:rPr>
            </w:pPr>
            <w:r>
              <w:rPr>
                <w:w w:val="95"/>
                <w:sz w:val="16"/>
              </w:rPr>
              <w:t>Урок</w:t>
            </w:r>
            <w:r>
              <w:rPr>
                <w:spacing w:val="9"/>
                <w:w w:val="95"/>
                <w:sz w:val="16"/>
              </w:rPr>
              <w:t xml:space="preserve"> </w:t>
            </w:r>
            <w:r>
              <w:rPr>
                <w:w w:val="95"/>
                <w:sz w:val="16"/>
              </w:rPr>
              <w:t>«Натюрморт</w:t>
            </w:r>
            <w:r>
              <w:rPr>
                <w:spacing w:val="11"/>
                <w:w w:val="95"/>
                <w:sz w:val="16"/>
              </w:rPr>
              <w:t xml:space="preserve"> </w:t>
            </w:r>
            <w:r>
              <w:rPr>
                <w:w w:val="95"/>
                <w:sz w:val="16"/>
              </w:rPr>
              <w:t>"Ваза</w:t>
            </w:r>
            <w:r>
              <w:rPr>
                <w:spacing w:val="8"/>
                <w:w w:val="95"/>
                <w:sz w:val="16"/>
              </w:rPr>
              <w:t xml:space="preserve"> </w:t>
            </w:r>
            <w:r>
              <w:rPr>
                <w:w w:val="95"/>
                <w:sz w:val="16"/>
              </w:rPr>
              <w:t>с</w:t>
            </w:r>
            <w:r>
              <w:rPr>
                <w:spacing w:val="8"/>
                <w:w w:val="95"/>
                <w:sz w:val="16"/>
              </w:rPr>
              <w:t xml:space="preserve"> </w:t>
            </w:r>
            <w:r>
              <w:rPr>
                <w:w w:val="95"/>
                <w:sz w:val="16"/>
              </w:rPr>
              <w:t>фруктами"»</w:t>
            </w:r>
            <w:r>
              <w:rPr>
                <w:spacing w:val="7"/>
                <w:w w:val="95"/>
                <w:sz w:val="16"/>
              </w:rPr>
              <w:t xml:space="preserve"> </w:t>
            </w:r>
            <w:r>
              <w:rPr>
                <w:w w:val="95"/>
                <w:sz w:val="16"/>
              </w:rPr>
              <w:t>(сюжетная</w:t>
            </w:r>
            <w:r>
              <w:rPr>
                <w:spacing w:val="8"/>
                <w:w w:val="95"/>
                <w:sz w:val="16"/>
              </w:rPr>
              <w:t xml:space="preserve"> </w:t>
            </w:r>
            <w:r>
              <w:rPr>
                <w:w w:val="95"/>
                <w:sz w:val="16"/>
              </w:rPr>
              <w:t>композиция</w:t>
            </w:r>
            <w:r>
              <w:rPr>
                <w:spacing w:val="1"/>
                <w:w w:val="95"/>
                <w:sz w:val="16"/>
              </w:rPr>
              <w:t xml:space="preserve"> </w:t>
            </w:r>
            <w:r>
              <w:rPr>
                <w:sz w:val="16"/>
              </w:rPr>
              <w:t>графическими материалами) (МЭШ)</w:t>
            </w:r>
            <w:r>
              <w:rPr>
                <w:spacing w:val="1"/>
                <w:sz w:val="16"/>
              </w:rPr>
              <w:t xml:space="preserve"> </w:t>
            </w:r>
            <w:r>
              <w:rPr>
                <w:spacing w:val="-2"/>
                <w:sz w:val="16"/>
              </w:rPr>
              <w:t>https://uchebnik.mos.ru/material_view/atomic_objects/7458105?</w:t>
            </w:r>
            <w:r>
              <w:rPr>
                <w:spacing w:val="-1"/>
                <w:sz w:val="16"/>
              </w:rPr>
              <w:t xml:space="preserve"> </w:t>
            </w:r>
            <w:r>
              <w:rPr>
                <w:sz w:val="16"/>
              </w:rPr>
              <w:t>menuReferrer=catalogue</w:t>
            </w:r>
          </w:p>
        </w:tc>
      </w:tr>
      <w:tr w:rsidR="00C1098C" w:rsidRPr="00566085" w:rsidTr="00C1098C">
        <w:trPr>
          <w:trHeight w:hRule="exact" w:val="19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2.7.</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144"/>
              <w:rPr>
                <w:lang w:val="ru-RU"/>
              </w:rPr>
            </w:pPr>
            <w:r w:rsidRPr="00801D86">
              <w:rPr>
                <w:rFonts w:ascii="Times New Roman" w:eastAsia="Times New Roman" w:hAnsi="Times New Roman"/>
                <w:b/>
                <w:color w:val="000000"/>
                <w:w w:val="97"/>
                <w:sz w:val="16"/>
                <w:lang w:val="ru-RU"/>
              </w:rPr>
              <w:t>Первичные навыки определения пропорций и понимания их значения. От одного пятна — «тела», меняя пропорции «лап» и «шеи», получаем рисунки разных животных.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8" w:line="254" w:lineRule="auto"/>
              <w:ind w:left="77" w:right="91"/>
              <w:rPr>
                <w:sz w:val="16"/>
              </w:rPr>
            </w:pPr>
            <w:r>
              <w:rPr>
                <w:w w:val="95"/>
                <w:sz w:val="16"/>
              </w:rPr>
              <w:t>Урок</w:t>
            </w:r>
            <w:r>
              <w:rPr>
                <w:spacing w:val="10"/>
                <w:w w:val="95"/>
                <w:sz w:val="16"/>
              </w:rPr>
              <w:t xml:space="preserve"> </w:t>
            </w:r>
            <w:r>
              <w:rPr>
                <w:w w:val="95"/>
                <w:sz w:val="16"/>
              </w:rPr>
              <w:t>«Пейзаж</w:t>
            </w:r>
            <w:r>
              <w:rPr>
                <w:spacing w:val="8"/>
                <w:w w:val="95"/>
                <w:sz w:val="16"/>
              </w:rPr>
              <w:t xml:space="preserve"> </w:t>
            </w:r>
            <w:r>
              <w:rPr>
                <w:w w:val="95"/>
                <w:sz w:val="16"/>
              </w:rPr>
              <w:t>"Птицы</w:t>
            </w:r>
            <w:r>
              <w:rPr>
                <w:spacing w:val="9"/>
                <w:w w:val="95"/>
                <w:sz w:val="16"/>
              </w:rPr>
              <w:t xml:space="preserve"> </w:t>
            </w:r>
            <w:r>
              <w:rPr>
                <w:w w:val="95"/>
                <w:sz w:val="16"/>
              </w:rPr>
              <w:t>на</w:t>
            </w:r>
            <w:r>
              <w:rPr>
                <w:spacing w:val="6"/>
                <w:w w:val="95"/>
                <w:sz w:val="16"/>
              </w:rPr>
              <w:t xml:space="preserve"> </w:t>
            </w:r>
            <w:r>
              <w:rPr>
                <w:w w:val="95"/>
                <w:sz w:val="16"/>
              </w:rPr>
              <w:t>закате"»</w:t>
            </w:r>
            <w:r>
              <w:rPr>
                <w:spacing w:val="8"/>
                <w:w w:val="95"/>
                <w:sz w:val="16"/>
              </w:rPr>
              <w:t xml:space="preserve"> </w:t>
            </w:r>
            <w:r>
              <w:rPr>
                <w:w w:val="95"/>
                <w:sz w:val="16"/>
              </w:rPr>
              <w:t>(с</w:t>
            </w:r>
            <w:r>
              <w:rPr>
                <w:spacing w:val="6"/>
                <w:w w:val="95"/>
                <w:sz w:val="16"/>
              </w:rPr>
              <w:t xml:space="preserve"> </w:t>
            </w:r>
            <w:r>
              <w:rPr>
                <w:w w:val="95"/>
                <w:sz w:val="16"/>
              </w:rPr>
              <w:t>использованием</w:t>
            </w:r>
            <w:r>
              <w:rPr>
                <w:spacing w:val="8"/>
                <w:w w:val="95"/>
                <w:sz w:val="16"/>
              </w:rPr>
              <w:t xml:space="preserve"> </w:t>
            </w:r>
            <w:r>
              <w:rPr>
                <w:w w:val="95"/>
                <w:sz w:val="16"/>
              </w:rPr>
              <w:t>силуэтной</w:t>
            </w:r>
            <w:r>
              <w:rPr>
                <w:spacing w:val="-35"/>
                <w:w w:val="95"/>
                <w:sz w:val="16"/>
              </w:rPr>
              <w:t xml:space="preserve"> </w:t>
            </w:r>
            <w:r>
              <w:rPr>
                <w:sz w:val="16"/>
              </w:rPr>
              <w:t>техники) (МЭШ)</w:t>
            </w:r>
            <w:r>
              <w:rPr>
                <w:spacing w:val="1"/>
                <w:sz w:val="16"/>
              </w:rPr>
              <w:t xml:space="preserve"> </w:t>
            </w:r>
            <w:r>
              <w:rPr>
                <w:sz w:val="16"/>
              </w:rPr>
              <w:t>https://uchebnik.mos.ru/material_view/atomic_objects/7720745?</w:t>
            </w:r>
            <w:r>
              <w:rPr>
                <w:spacing w:val="1"/>
                <w:sz w:val="16"/>
              </w:rPr>
              <w:t xml:space="preserve"> </w:t>
            </w:r>
            <w:r>
              <w:rPr>
                <w:sz w:val="16"/>
              </w:rPr>
              <w:t>menuReferrer=catalogue</w:t>
            </w:r>
          </w:p>
        </w:tc>
      </w:tr>
      <w:tr w:rsidR="00C1098C" w:rsidRPr="00566085" w:rsidTr="00C1098C">
        <w:trPr>
          <w:trHeight w:hRule="exact" w:val="198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2.8.</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432"/>
              <w:rPr>
                <w:lang w:val="ru-RU"/>
              </w:rPr>
            </w:pPr>
            <w:r w:rsidRPr="00801D86">
              <w:rPr>
                <w:rFonts w:ascii="Times New Roman" w:eastAsia="Times New Roman" w:hAnsi="Times New Roman"/>
                <w:b/>
                <w:color w:val="000000"/>
                <w:w w:val="97"/>
                <w:sz w:val="16"/>
                <w:lang w:val="ru-RU"/>
              </w:rPr>
              <w:t>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8" w:line="256" w:lineRule="auto"/>
              <w:ind w:left="77" w:right="91"/>
              <w:rPr>
                <w:sz w:val="16"/>
              </w:rPr>
            </w:pPr>
            <w:r>
              <w:rPr>
                <w:w w:val="95"/>
                <w:sz w:val="16"/>
              </w:rPr>
              <w:t>Урок</w:t>
            </w:r>
            <w:r>
              <w:rPr>
                <w:spacing w:val="9"/>
                <w:w w:val="95"/>
                <w:sz w:val="16"/>
              </w:rPr>
              <w:t xml:space="preserve"> </w:t>
            </w:r>
            <w:r>
              <w:rPr>
                <w:w w:val="95"/>
                <w:sz w:val="16"/>
              </w:rPr>
              <w:t>«Натюрморт</w:t>
            </w:r>
            <w:r>
              <w:rPr>
                <w:spacing w:val="11"/>
                <w:w w:val="95"/>
                <w:sz w:val="16"/>
              </w:rPr>
              <w:t xml:space="preserve"> </w:t>
            </w:r>
            <w:r>
              <w:rPr>
                <w:w w:val="95"/>
                <w:sz w:val="16"/>
              </w:rPr>
              <w:t>"Ваза</w:t>
            </w:r>
            <w:r>
              <w:rPr>
                <w:spacing w:val="8"/>
                <w:w w:val="95"/>
                <w:sz w:val="16"/>
              </w:rPr>
              <w:t xml:space="preserve"> </w:t>
            </w:r>
            <w:r>
              <w:rPr>
                <w:w w:val="95"/>
                <w:sz w:val="16"/>
              </w:rPr>
              <w:t>с</w:t>
            </w:r>
            <w:r>
              <w:rPr>
                <w:spacing w:val="8"/>
                <w:w w:val="95"/>
                <w:sz w:val="16"/>
              </w:rPr>
              <w:t xml:space="preserve"> </w:t>
            </w:r>
            <w:r>
              <w:rPr>
                <w:w w:val="95"/>
                <w:sz w:val="16"/>
              </w:rPr>
              <w:t>фруктами"»</w:t>
            </w:r>
            <w:r>
              <w:rPr>
                <w:spacing w:val="7"/>
                <w:w w:val="95"/>
                <w:sz w:val="16"/>
              </w:rPr>
              <w:t xml:space="preserve"> </w:t>
            </w:r>
            <w:r>
              <w:rPr>
                <w:w w:val="95"/>
                <w:sz w:val="16"/>
              </w:rPr>
              <w:t>(сюжетная</w:t>
            </w:r>
            <w:r>
              <w:rPr>
                <w:spacing w:val="8"/>
                <w:w w:val="95"/>
                <w:sz w:val="16"/>
              </w:rPr>
              <w:t xml:space="preserve"> </w:t>
            </w:r>
            <w:r>
              <w:rPr>
                <w:w w:val="95"/>
                <w:sz w:val="16"/>
              </w:rPr>
              <w:t>композиция</w:t>
            </w:r>
            <w:r>
              <w:rPr>
                <w:spacing w:val="1"/>
                <w:w w:val="95"/>
                <w:sz w:val="16"/>
              </w:rPr>
              <w:t xml:space="preserve"> </w:t>
            </w:r>
            <w:r>
              <w:rPr>
                <w:sz w:val="16"/>
              </w:rPr>
              <w:t>графическими материалами) (МЭШ)</w:t>
            </w:r>
            <w:r>
              <w:rPr>
                <w:spacing w:val="1"/>
                <w:sz w:val="16"/>
              </w:rPr>
              <w:t xml:space="preserve"> </w:t>
            </w:r>
            <w:r>
              <w:rPr>
                <w:spacing w:val="-2"/>
                <w:sz w:val="16"/>
              </w:rPr>
              <w:t>https://uchebnik.mos.ru/material_view/atomic_objects/7458105?</w:t>
            </w:r>
            <w:r>
              <w:rPr>
                <w:spacing w:val="-1"/>
                <w:sz w:val="16"/>
              </w:rPr>
              <w:t xml:space="preserve"> </w:t>
            </w:r>
            <w:r>
              <w:rPr>
                <w:sz w:val="16"/>
              </w:rPr>
              <w:t>menuReferrer=catalogue</w:t>
            </w:r>
          </w:p>
        </w:tc>
      </w:tr>
      <w:tr w:rsidR="00C1098C" w:rsidRPr="00566085" w:rsidTr="00C1098C">
        <w:trPr>
          <w:trHeight w:hRule="exact" w:val="169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2.9.</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45" w:lineRule="auto"/>
              <w:ind w:left="72"/>
              <w:rPr>
                <w:lang w:val="ru-RU"/>
              </w:rPr>
            </w:pPr>
            <w:r w:rsidRPr="00801D86">
              <w:rPr>
                <w:rFonts w:ascii="Times New Roman" w:eastAsia="Times New Roman" w:hAnsi="Times New Roman"/>
                <w:b/>
                <w:color w:val="000000"/>
                <w:w w:val="97"/>
                <w:sz w:val="16"/>
                <w:lang w:val="ru-RU"/>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 Пятно как основа графического изображения.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54" w:lineRule="auto"/>
              <w:ind w:left="77" w:right="91"/>
              <w:rPr>
                <w:sz w:val="16"/>
              </w:rPr>
            </w:pPr>
            <w:r>
              <w:rPr>
                <w:sz w:val="16"/>
              </w:rPr>
              <w:t>Тест «Пятно как средство выразительности» (МЭШ)</w:t>
            </w:r>
            <w:r>
              <w:rPr>
                <w:spacing w:val="1"/>
                <w:sz w:val="16"/>
              </w:rPr>
              <w:t xml:space="preserve"> </w:t>
            </w:r>
            <w:r>
              <w:rPr>
                <w:w w:val="95"/>
                <w:sz w:val="16"/>
              </w:rPr>
              <w:t>https://uchebnik.mos.ru/material_view/atomic_objects/10057973?</w:t>
            </w:r>
            <w:r>
              <w:rPr>
                <w:spacing w:val="1"/>
                <w:w w:val="95"/>
                <w:sz w:val="16"/>
              </w:rPr>
              <w:t xml:space="preserve"> </w:t>
            </w:r>
            <w:r>
              <w:rPr>
                <w:sz w:val="16"/>
              </w:rPr>
              <w:t>menuReferrer=catalogue</w:t>
            </w:r>
          </w:p>
        </w:tc>
      </w:tr>
      <w:tr w:rsidR="00C1098C" w:rsidRPr="00566085" w:rsidTr="00C1098C">
        <w:trPr>
          <w:trHeight w:hRule="exact" w:val="20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lastRenderedPageBreak/>
              <w:t>2.10.</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sidRPr="00801D86">
              <w:rPr>
                <w:rFonts w:ascii="Times New Roman" w:eastAsia="Times New Roman" w:hAnsi="Times New Roman"/>
                <w:b/>
                <w:color w:val="000000"/>
                <w:w w:val="97"/>
                <w:sz w:val="16"/>
                <w:lang w:val="ru-RU"/>
              </w:rPr>
              <w:t xml:space="preserve">Тень как пример пятна. Теневой театр. </w:t>
            </w:r>
            <w:r>
              <w:rPr>
                <w:rFonts w:ascii="Times New Roman" w:eastAsia="Times New Roman" w:hAnsi="Times New Roman"/>
                <w:b/>
                <w:color w:val="000000"/>
                <w:w w:val="97"/>
                <w:sz w:val="16"/>
              </w:rPr>
              <w:t>Силуэт.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ind w:left="77" w:right="91"/>
              <w:rPr>
                <w:sz w:val="16"/>
              </w:rPr>
            </w:pPr>
            <w:r>
              <w:rPr>
                <w:w w:val="95"/>
                <w:sz w:val="16"/>
              </w:rPr>
              <w:t>Урок</w:t>
            </w:r>
            <w:r>
              <w:rPr>
                <w:spacing w:val="10"/>
                <w:w w:val="95"/>
                <w:sz w:val="16"/>
              </w:rPr>
              <w:t xml:space="preserve"> </w:t>
            </w:r>
            <w:r>
              <w:rPr>
                <w:w w:val="95"/>
                <w:sz w:val="16"/>
              </w:rPr>
              <w:t>«Пейзаж</w:t>
            </w:r>
            <w:r>
              <w:rPr>
                <w:spacing w:val="8"/>
                <w:w w:val="95"/>
                <w:sz w:val="16"/>
              </w:rPr>
              <w:t xml:space="preserve"> </w:t>
            </w:r>
            <w:r>
              <w:rPr>
                <w:w w:val="95"/>
                <w:sz w:val="16"/>
              </w:rPr>
              <w:t>"Птицы</w:t>
            </w:r>
            <w:r>
              <w:rPr>
                <w:spacing w:val="9"/>
                <w:w w:val="95"/>
                <w:sz w:val="16"/>
              </w:rPr>
              <w:t xml:space="preserve"> </w:t>
            </w:r>
            <w:r>
              <w:rPr>
                <w:w w:val="95"/>
                <w:sz w:val="16"/>
              </w:rPr>
              <w:t>на</w:t>
            </w:r>
            <w:r>
              <w:rPr>
                <w:spacing w:val="6"/>
                <w:w w:val="95"/>
                <w:sz w:val="16"/>
              </w:rPr>
              <w:t xml:space="preserve"> </w:t>
            </w:r>
            <w:r>
              <w:rPr>
                <w:w w:val="95"/>
                <w:sz w:val="16"/>
              </w:rPr>
              <w:t>закате"»</w:t>
            </w:r>
            <w:r>
              <w:rPr>
                <w:spacing w:val="8"/>
                <w:w w:val="95"/>
                <w:sz w:val="16"/>
              </w:rPr>
              <w:t xml:space="preserve"> </w:t>
            </w:r>
            <w:r>
              <w:rPr>
                <w:w w:val="95"/>
                <w:sz w:val="16"/>
              </w:rPr>
              <w:t>(с</w:t>
            </w:r>
            <w:r>
              <w:rPr>
                <w:spacing w:val="6"/>
                <w:w w:val="95"/>
                <w:sz w:val="16"/>
              </w:rPr>
              <w:t xml:space="preserve"> </w:t>
            </w:r>
            <w:r>
              <w:rPr>
                <w:w w:val="95"/>
                <w:sz w:val="16"/>
              </w:rPr>
              <w:t>использованием</w:t>
            </w:r>
            <w:r>
              <w:rPr>
                <w:spacing w:val="8"/>
                <w:w w:val="95"/>
                <w:sz w:val="16"/>
              </w:rPr>
              <w:t xml:space="preserve"> </w:t>
            </w:r>
            <w:r>
              <w:rPr>
                <w:w w:val="95"/>
                <w:sz w:val="16"/>
              </w:rPr>
              <w:t>силуэтной</w:t>
            </w:r>
            <w:r>
              <w:rPr>
                <w:spacing w:val="-35"/>
                <w:w w:val="95"/>
                <w:sz w:val="16"/>
              </w:rPr>
              <w:t xml:space="preserve"> </w:t>
            </w:r>
            <w:r>
              <w:rPr>
                <w:sz w:val="16"/>
              </w:rPr>
              <w:t>техники) (МЭШ)</w:t>
            </w:r>
            <w:r>
              <w:rPr>
                <w:spacing w:val="1"/>
                <w:sz w:val="16"/>
              </w:rPr>
              <w:t xml:space="preserve"> </w:t>
            </w:r>
            <w:r>
              <w:rPr>
                <w:sz w:val="16"/>
              </w:rPr>
              <w:t>https://uchebnik.mos.ru/material_view/atomic_objects/7720745?</w:t>
            </w:r>
            <w:r>
              <w:rPr>
                <w:spacing w:val="1"/>
                <w:sz w:val="16"/>
              </w:rPr>
              <w:t xml:space="preserve"> </w:t>
            </w:r>
            <w:r>
              <w:rPr>
                <w:sz w:val="16"/>
              </w:rPr>
              <w:t>menuReferrer=catalogue</w:t>
            </w:r>
          </w:p>
        </w:tc>
      </w:tr>
      <w:tr w:rsidR="00C1098C" w:rsidRPr="00566085" w:rsidTr="00C1098C">
        <w:trPr>
          <w:trHeight w:hRule="exact" w:val="98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2.11.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Навыки работы на уроке с жидкой краской и кистью, уход за своим рабочим местом.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ind w:left="77" w:right="91"/>
              <w:rPr>
                <w:sz w:val="16"/>
              </w:rPr>
            </w:pPr>
            <w:r>
              <w:rPr>
                <w:w w:val="95"/>
                <w:sz w:val="16"/>
              </w:rPr>
              <w:t>Урок</w:t>
            </w:r>
            <w:r>
              <w:rPr>
                <w:spacing w:val="3"/>
                <w:w w:val="95"/>
                <w:sz w:val="16"/>
              </w:rPr>
              <w:t xml:space="preserve"> </w:t>
            </w:r>
            <w:r>
              <w:rPr>
                <w:w w:val="95"/>
                <w:sz w:val="16"/>
              </w:rPr>
              <w:t>«Какого</w:t>
            </w:r>
            <w:r>
              <w:rPr>
                <w:spacing w:val="1"/>
                <w:w w:val="95"/>
                <w:sz w:val="16"/>
              </w:rPr>
              <w:t xml:space="preserve"> </w:t>
            </w:r>
            <w:r>
              <w:rPr>
                <w:w w:val="95"/>
                <w:sz w:val="16"/>
              </w:rPr>
              <w:t>цвета страна</w:t>
            </w:r>
            <w:r>
              <w:rPr>
                <w:spacing w:val="2"/>
                <w:w w:val="95"/>
                <w:sz w:val="16"/>
              </w:rPr>
              <w:t xml:space="preserve"> </w:t>
            </w:r>
            <w:r>
              <w:rPr>
                <w:w w:val="95"/>
                <w:sz w:val="16"/>
              </w:rPr>
              <w:t>родная»</w:t>
            </w:r>
            <w:r>
              <w:rPr>
                <w:spacing w:val="-2"/>
                <w:w w:val="95"/>
                <w:sz w:val="16"/>
              </w:rPr>
              <w:t xml:space="preserve"> </w:t>
            </w:r>
            <w:r>
              <w:rPr>
                <w:w w:val="95"/>
                <w:sz w:val="16"/>
              </w:rPr>
              <w:t>(РЭШ)</w:t>
            </w:r>
            <w:r>
              <w:rPr>
                <w:spacing w:val="1"/>
                <w:w w:val="95"/>
                <w:sz w:val="16"/>
              </w:rPr>
              <w:t xml:space="preserve"> </w:t>
            </w:r>
            <w:r>
              <w:rPr>
                <w:w w:val="95"/>
                <w:sz w:val="16"/>
              </w:rPr>
              <w:t>https://resh.edu.ru/subject/lesson/3758/start/223200/</w:t>
            </w:r>
          </w:p>
        </w:tc>
      </w:tr>
      <w:tr w:rsidR="00C1098C" w:rsidRPr="00566085" w:rsidTr="00C1098C">
        <w:trPr>
          <w:trHeight w:hRule="exact" w:val="85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2.12.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Рассмотрение и анализ средств выражения — пятна и линии — в иллюстрациях художников к детским книгам.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44" w:lineRule="auto"/>
              <w:ind w:left="77" w:right="91"/>
              <w:rPr>
                <w:sz w:val="16"/>
              </w:rPr>
            </w:pPr>
            <w:r>
              <w:rPr>
                <w:sz w:val="16"/>
              </w:rPr>
              <w:t>Урок «Радуга-дуга» (РЭШ)</w:t>
            </w:r>
            <w:r>
              <w:rPr>
                <w:spacing w:val="1"/>
                <w:sz w:val="16"/>
              </w:rPr>
              <w:t xml:space="preserve"> </w:t>
            </w:r>
            <w:r>
              <w:rPr>
                <w:w w:val="95"/>
                <w:sz w:val="16"/>
              </w:rPr>
              <w:t>https://resh.edu.ru/subject/lesson/4215/start/182056/</w:t>
            </w:r>
          </w:p>
        </w:tc>
      </w:tr>
      <w:tr w:rsidR="00801D86" w:rsidTr="00801D86">
        <w:trPr>
          <w:trHeight w:hRule="exact" w:val="350"/>
        </w:trPr>
        <w:tc>
          <w:tcPr>
            <w:tcW w:w="1090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color w:val="000000"/>
                <w:w w:val="97"/>
                <w:sz w:val="16"/>
              </w:rPr>
              <w:t>Итого по модулю 2</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Pr="00801D86" w:rsidRDefault="00801D86" w:rsidP="00801D86">
            <w:pPr>
              <w:rPr>
                <w:lang w:val="ru-RU"/>
              </w:rPr>
            </w:pPr>
            <w:r>
              <w:rPr>
                <w:lang w:val="ru-RU"/>
              </w:rPr>
              <w:t>6</w:t>
            </w:r>
          </w:p>
        </w:tc>
        <w:tc>
          <w:tcPr>
            <w:tcW w:w="4072"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801D86" w:rsidRDefault="00801D86" w:rsidP="00801D86"/>
        </w:tc>
      </w:tr>
      <w:tr w:rsidR="00801D86" w:rsidTr="00801D86">
        <w:trPr>
          <w:trHeight w:hRule="exact" w:val="420"/>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4" w:after="0" w:line="230" w:lineRule="auto"/>
              <w:ind w:left="72"/>
            </w:pPr>
            <w:r>
              <w:rPr>
                <w:rFonts w:ascii="Times New Roman" w:eastAsia="Times New Roman" w:hAnsi="Times New Roman"/>
                <w:color w:val="000000"/>
                <w:w w:val="97"/>
                <w:sz w:val="16"/>
              </w:rPr>
              <w:t>Модуль 3.</w:t>
            </w:r>
            <w:r>
              <w:rPr>
                <w:rFonts w:ascii="Times New Roman" w:eastAsia="Times New Roman" w:hAnsi="Times New Roman"/>
                <w:b/>
                <w:color w:val="000000"/>
                <w:w w:val="97"/>
                <w:sz w:val="16"/>
              </w:rPr>
              <w:t xml:space="preserve"> Живопись</w:t>
            </w:r>
          </w:p>
        </w:tc>
      </w:tr>
      <w:tr w:rsidR="00C1098C" w:rsidRPr="00566085" w:rsidTr="00C1098C">
        <w:trPr>
          <w:trHeight w:hRule="exact" w:val="107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3.1.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sidRPr="00801D86">
              <w:rPr>
                <w:rFonts w:ascii="Times New Roman" w:eastAsia="Times New Roman" w:hAnsi="Times New Roman"/>
                <w:b/>
                <w:color w:val="000000"/>
                <w:w w:val="97"/>
                <w:sz w:val="16"/>
                <w:lang w:val="ru-RU"/>
              </w:rPr>
              <w:t xml:space="preserve">Цвет как одно из главных средств выражения в изобразительном искусстве. </w:t>
            </w:r>
            <w:r>
              <w:rPr>
                <w:rFonts w:ascii="Times New Roman" w:eastAsia="Times New Roman" w:hAnsi="Times New Roman"/>
                <w:b/>
                <w:color w:val="000000"/>
                <w:w w:val="97"/>
                <w:sz w:val="16"/>
              </w:rPr>
              <w:t>Навыки работы гуашью в условиях урока.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ind w:left="77"/>
              <w:rPr>
                <w:sz w:val="16"/>
              </w:rPr>
            </w:pPr>
            <w:r>
              <w:rPr>
                <w:w w:val="95"/>
                <w:sz w:val="16"/>
              </w:rPr>
              <w:t>Урок</w:t>
            </w:r>
            <w:r>
              <w:rPr>
                <w:spacing w:val="9"/>
                <w:w w:val="95"/>
                <w:sz w:val="16"/>
              </w:rPr>
              <w:t xml:space="preserve"> </w:t>
            </w:r>
            <w:r>
              <w:rPr>
                <w:w w:val="95"/>
                <w:sz w:val="16"/>
              </w:rPr>
              <w:t>«Какого</w:t>
            </w:r>
            <w:r>
              <w:rPr>
                <w:spacing w:val="7"/>
                <w:w w:val="95"/>
                <w:sz w:val="16"/>
              </w:rPr>
              <w:t xml:space="preserve"> </w:t>
            </w:r>
            <w:r>
              <w:rPr>
                <w:w w:val="95"/>
                <w:sz w:val="16"/>
              </w:rPr>
              <w:t>цвета</w:t>
            </w:r>
            <w:r>
              <w:rPr>
                <w:spacing w:val="9"/>
                <w:w w:val="95"/>
                <w:sz w:val="16"/>
              </w:rPr>
              <w:t xml:space="preserve"> </w:t>
            </w:r>
            <w:r>
              <w:rPr>
                <w:w w:val="95"/>
                <w:sz w:val="16"/>
              </w:rPr>
              <w:t>осень.</w:t>
            </w:r>
            <w:r>
              <w:rPr>
                <w:spacing w:val="4"/>
                <w:w w:val="95"/>
                <w:sz w:val="16"/>
              </w:rPr>
              <w:t xml:space="preserve"> </w:t>
            </w:r>
            <w:r>
              <w:rPr>
                <w:w w:val="95"/>
                <w:sz w:val="16"/>
              </w:rPr>
              <w:t>Осенний</w:t>
            </w:r>
            <w:r>
              <w:rPr>
                <w:spacing w:val="6"/>
                <w:w w:val="95"/>
                <w:sz w:val="16"/>
              </w:rPr>
              <w:t xml:space="preserve"> </w:t>
            </w:r>
            <w:r>
              <w:rPr>
                <w:w w:val="95"/>
                <w:sz w:val="16"/>
              </w:rPr>
              <w:t>букет»</w:t>
            </w:r>
            <w:r>
              <w:rPr>
                <w:spacing w:val="7"/>
                <w:w w:val="95"/>
                <w:sz w:val="16"/>
              </w:rPr>
              <w:t xml:space="preserve"> </w:t>
            </w:r>
            <w:r>
              <w:rPr>
                <w:w w:val="95"/>
                <w:sz w:val="16"/>
              </w:rPr>
              <w:t>(РЭШ)</w:t>
            </w:r>
            <w:r>
              <w:rPr>
                <w:spacing w:val="-35"/>
                <w:w w:val="95"/>
                <w:sz w:val="16"/>
              </w:rPr>
              <w:t xml:space="preserve"> </w:t>
            </w:r>
            <w:r>
              <w:rPr>
                <w:spacing w:val="-1"/>
                <w:sz w:val="16"/>
              </w:rPr>
              <w:t>https://resh.edu.ru/subject/lesson/6263/start/160876/</w:t>
            </w:r>
          </w:p>
        </w:tc>
      </w:tr>
      <w:tr w:rsidR="00C1098C" w:rsidRPr="00566085" w:rsidTr="00C1098C">
        <w:trPr>
          <w:trHeight w:hRule="exact" w:val="11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3.2.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sidRPr="00801D86">
              <w:rPr>
                <w:rFonts w:ascii="Times New Roman" w:eastAsia="Times New Roman" w:hAnsi="Times New Roman"/>
                <w:b/>
                <w:color w:val="000000"/>
                <w:w w:val="97"/>
                <w:sz w:val="16"/>
                <w:lang w:val="ru-RU"/>
              </w:rPr>
              <w:t xml:space="preserve">Три основных цвета. Ассоциативные представления, связанные с каждым из цветов. </w:t>
            </w:r>
            <w:r>
              <w:rPr>
                <w:rFonts w:ascii="Times New Roman" w:eastAsia="Times New Roman" w:hAnsi="Times New Roman"/>
                <w:b/>
                <w:color w:val="000000"/>
                <w:w w:val="97"/>
                <w:sz w:val="16"/>
              </w:rPr>
              <w:t>Навыки смешения красок и получения нового цвета.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ind w:left="77" w:right="91"/>
              <w:rPr>
                <w:sz w:val="16"/>
              </w:rPr>
            </w:pPr>
            <w:r>
              <w:rPr>
                <w:spacing w:val="-2"/>
                <w:sz w:val="16"/>
              </w:rPr>
              <w:t xml:space="preserve">Урок «Осенние </w:t>
            </w:r>
            <w:r>
              <w:rPr>
                <w:spacing w:val="-1"/>
                <w:sz w:val="16"/>
              </w:rPr>
              <w:t>перемены в природе» (РЭШ)</w:t>
            </w:r>
            <w:r>
              <w:rPr>
                <w:sz w:val="16"/>
              </w:rPr>
              <w:t xml:space="preserve"> </w:t>
            </w:r>
            <w:r>
              <w:rPr>
                <w:w w:val="95"/>
                <w:sz w:val="16"/>
              </w:rPr>
              <w:t>https://resh.edu.ru/subject/lesson/5000/start/189908/</w:t>
            </w:r>
          </w:p>
        </w:tc>
      </w:tr>
      <w:tr w:rsidR="00C1098C" w:rsidRPr="00566085" w:rsidTr="00C1098C">
        <w:trPr>
          <w:trHeight w:hRule="exact" w:val="15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3.3.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Pr>
                <w:rFonts w:ascii="Times New Roman" w:eastAsia="Times New Roman" w:hAnsi="Times New Roman"/>
                <w:b/>
                <w:color w:val="000000"/>
                <w:w w:val="97"/>
                <w:sz w:val="16"/>
              </w:rPr>
              <w:t>Эмоциональная выразительность цвета.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54" w:lineRule="auto"/>
              <w:ind w:left="77" w:right="91"/>
              <w:rPr>
                <w:sz w:val="16"/>
              </w:rPr>
            </w:pPr>
            <w:r>
              <w:rPr>
                <w:sz w:val="16"/>
              </w:rPr>
              <w:t>Урок «Осенняя палитра. Листопад» (МЭШ)</w:t>
            </w:r>
            <w:r>
              <w:rPr>
                <w:spacing w:val="1"/>
                <w:sz w:val="16"/>
              </w:rPr>
              <w:t xml:space="preserve"> </w:t>
            </w:r>
            <w:r>
              <w:rPr>
                <w:w w:val="95"/>
                <w:sz w:val="16"/>
              </w:rPr>
              <w:t>https://uchebnik.mos.ru/material_view/lesson_templates/1764726?</w:t>
            </w:r>
            <w:r>
              <w:rPr>
                <w:spacing w:val="1"/>
                <w:w w:val="95"/>
                <w:sz w:val="16"/>
              </w:rPr>
              <w:t xml:space="preserve"> </w:t>
            </w:r>
            <w:r>
              <w:rPr>
                <w:sz w:val="16"/>
              </w:rPr>
              <w:t>menuReferrer=catalogue</w:t>
            </w:r>
          </w:p>
        </w:tc>
      </w:tr>
      <w:tr w:rsidR="00C1098C" w:rsidRPr="00566085" w:rsidTr="00C1098C">
        <w:trPr>
          <w:trHeight w:hRule="exact" w:val="212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3.4.</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Цвет как выражение настроения, душевного состояния.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C1098C" w:rsidRDefault="00C1098C" w:rsidP="00C1098C">
            <w:pPr>
              <w:rPr>
                <w:lang w:val="ru-RU"/>
              </w:rPr>
            </w:pPr>
            <w:r w:rsidRPr="00C1098C">
              <w:rPr>
                <w:w w:val="95"/>
                <w:sz w:val="16"/>
                <w:lang w:val="ru-RU"/>
              </w:rPr>
              <w:t>Урок</w:t>
            </w:r>
            <w:r w:rsidRPr="00C1098C">
              <w:rPr>
                <w:spacing w:val="10"/>
                <w:w w:val="95"/>
                <w:sz w:val="16"/>
                <w:lang w:val="ru-RU"/>
              </w:rPr>
              <w:t xml:space="preserve"> </w:t>
            </w:r>
            <w:r w:rsidRPr="00C1098C">
              <w:rPr>
                <w:w w:val="95"/>
                <w:sz w:val="16"/>
                <w:lang w:val="ru-RU"/>
              </w:rPr>
              <w:t>«Сюжетная</w:t>
            </w:r>
            <w:r w:rsidRPr="00C1098C">
              <w:rPr>
                <w:spacing w:val="9"/>
                <w:w w:val="95"/>
                <w:sz w:val="16"/>
                <w:lang w:val="ru-RU"/>
              </w:rPr>
              <w:t xml:space="preserve"> </w:t>
            </w:r>
            <w:r w:rsidRPr="00C1098C">
              <w:rPr>
                <w:w w:val="95"/>
                <w:sz w:val="16"/>
                <w:lang w:val="ru-RU"/>
              </w:rPr>
              <w:t>композиция.</w:t>
            </w:r>
            <w:r w:rsidRPr="00C1098C">
              <w:rPr>
                <w:spacing w:val="9"/>
                <w:w w:val="95"/>
                <w:sz w:val="16"/>
                <w:lang w:val="ru-RU"/>
              </w:rPr>
              <w:t xml:space="preserve"> </w:t>
            </w:r>
            <w:r w:rsidRPr="00C1098C">
              <w:rPr>
                <w:w w:val="95"/>
                <w:sz w:val="16"/>
                <w:lang w:val="ru-RU"/>
              </w:rPr>
              <w:t>Зимние</w:t>
            </w:r>
            <w:r w:rsidRPr="00C1098C">
              <w:rPr>
                <w:spacing w:val="9"/>
                <w:w w:val="95"/>
                <w:sz w:val="16"/>
                <w:lang w:val="ru-RU"/>
              </w:rPr>
              <w:t xml:space="preserve"> </w:t>
            </w:r>
            <w:r w:rsidRPr="00C1098C">
              <w:rPr>
                <w:w w:val="95"/>
                <w:sz w:val="16"/>
                <w:lang w:val="ru-RU"/>
              </w:rPr>
              <w:t>забавы»</w:t>
            </w:r>
            <w:r w:rsidRPr="00C1098C">
              <w:rPr>
                <w:spacing w:val="8"/>
                <w:w w:val="95"/>
                <w:sz w:val="16"/>
                <w:lang w:val="ru-RU"/>
              </w:rPr>
              <w:t xml:space="preserve"> </w:t>
            </w:r>
            <w:r w:rsidRPr="00C1098C">
              <w:rPr>
                <w:w w:val="95"/>
                <w:sz w:val="16"/>
                <w:lang w:val="ru-RU"/>
              </w:rPr>
              <w:t>(РЭШ)</w:t>
            </w:r>
            <w:r w:rsidRPr="00C1098C">
              <w:rPr>
                <w:spacing w:val="-35"/>
                <w:w w:val="95"/>
                <w:sz w:val="16"/>
                <w:lang w:val="ru-RU"/>
              </w:rPr>
              <w:t xml:space="preserve"> </w:t>
            </w:r>
            <w:r>
              <w:rPr>
                <w:sz w:val="16"/>
              </w:rPr>
              <w:t>https</w:t>
            </w:r>
            <w:r w:rsidRPr="00C1098C">
              <w:rPr>
                <w:sz w:val="16"/>
                <w:lang w:val="ru-RU"/>
              </w:rPr>
              <w:t>://</w:t>
            </w:r>
            <w:r>
              <w:rPr>
                <w:sz w:val="16"/>
              </w:rPr>
              <w:t>resh</w:t>
            </w:r>
            <w:r w:rsidRPr="00C1098C">
              <w:rPr>
                <w:sz w:val="16"/>
                <w:lang w:val="ru-RU"/>
              </w:rPr>
              <w:t>.</w:t>
            </w:r>
            <w:r>
              <w:rPr>
                <w:sz w:val="16"/>
              </w:rPr>
              <w:t>edu</w:t>
            </w:r>
            <w:r w:rsidRPr="00C1098C">
              <w:rPr>
                <w:sz w:val="16"/>
                <w:lang w:val="ru-RU"/>
              </w:rPr>
              <w:t>.</w:t>
            </w:r>
            <w:r>
              <w:rPr>
                <w:sz w:val="16"/>
              </w:rPr>
              <w:t>ru</w:t>
            </w:r>
            <w:r w:rsidRPr="00C1098C">
              <w:rPr>
                <w:sz w:val="16"/>
                <w:lang w:val="ru-RU"/>
              </w:rPr>
              <w:t>/</w:t>
            </w:r>
            <w:r>
              <w:rPr>
                <w:sz w:val="16"/>
              </w:rPr>
              <w:t>subject</w:t>
            </w:r>
            <w:r w:rsidRPr="00C1098C">
              <w:rPr>
                <w:sz w:val="16"/>
                <w:lang w:val="ru-RU"/>
              </w:rPr>
              <w:t>/</w:t>
            </w:r>
            <w:r>
              <w:rPr>
                <w:sz w:val="16"/>
              </w:rPr>
              <w:t>lesson</w:t>
            </w:r>
            <w:r w:rsidRPr="00C1098C">
              <w:rPr>
                <w:sz w:val="16"/>
                <w:lang w:val="ru-RU"/>
              </w:rPr>
              <w:t>/4997/</w:t>
            </w:r>
            <w:r>
              <w:rPr>
                <w:sz w:val="16"/>
              </w:rPr>
              <w:t>start</w:t>
            </w:r>
            <w:r w:rsidRPr="00C1098C">
              <w:rPr>
                <w:sz w:val="16"/>
                <w:lang w:val="ru-RU"/>
              </w:rPr>
              <w:t>/189948/</w:t>
            </w:r>
          </w:p>
        </w:tc>
      </w:tr>
    </w:tbl>
    <w:p w:rsidR="00801D86" w:rsidRDefault="00801D86" w:rsidP="00801D86">
      <w:pPr>
        <w:autoSpaceDE w:val="0"/>
        <w:autoSpaceDN w:val="0"/>
        <w:spacing w:after="92" w:line="374" w:lineRule="auto"/>
        <w:ind w:right="11952"/>
        <w:rPr>
          <w:sz w:val="14"/>
          <w:lang w:val="ru-RU"/>
        </w:rPr>
      </w:pPr>
    </w:p>
    <w:tbl>
      <w:tblPr>
        <w:tblW w:w="0" w:type="auto"/>
        <w:tblInd w:w="6" w:type="dxa"/>
        <w:tblLayout w:type="fixed"/>
        <w:tblLook w:val="04A0" w:firstRow="1" w:lastRow="0" w:firstColumn="1" w:lastColumn="0" w:noHBand="0" w:noVBand="1"/>
      </w:tblPr>
      <w:tblGrid>
        <w:gridCol w:w="468"/>
        <w:gridCol w:w="10434"/>
        <w:gridCol w:w="528"/>
        <w:gridCol w:w="1106"/>
        <w:gridCol w:w="1140"/>
        <w:gridCol w:w="1826"/>
      </w:tblGrid>
      <w:tr w:rsidR="00C1098C" w:rsidRPr="00566085" w:rsidTr="00C1098C">
        <w:trPr>
          <w:trHeight w:hRule="exact" w:val="8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lastRenderedPageBreak/>
              <w:t>3.5.</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45" w:lineRule="auto"/>
              <w:ind w:left="72" w:right="144"/>
            </w:pPr>
            <w:r w:rsidRPr="00801D86">
              <w:rPr>
                <w:rFonts w:ascii="Times New Roman" w:eastAsia="Times New Roman" w:hAnsi="Times New Roman"/>
                <w:b/>
                <w:color w:val="000000"/>
                <w:w w:val="97"/>
                <w:sz w:val="16"/>
                <w:lang w:val="ru-RU"/>
              </w:rPr>
              <w:t xml:space="preserve">Наш мир украшают цветы. Живописное изображение по представлению и восприятию разных по цвету и формам цветков. </w:t>
            </w:r>
            <w:r>
              <w:rPr>
                <w:rFonts w:ascii="Times New Roman" w:eastAsia="Times New Roman" w:hAnsi="Times New Roman"/>
                <w:b/>
                <w:color w:val="000000"/>
                <w:w w:val="97"/>
                <w:sz w:val="16"/>
              </w:rPr>
              <w:t>Развитие навыков работы гуашью и навыков наблюдения.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8"/>
              <w:ind w:left="77" w:right="91"/>
              <w:rPr>
                <w:sz w:val="16"/>
              </w:rPr>
            </w:pPr>
            <w:r>
              <w:rPr>
                <w:sz w:val="16"/>
              </w:rPr>
              <w:t>Урок «Весенний пейзаж» (РЭШ)</w:t>
            </w:r>
            <w:r>
              <w:rPr>
                <w:spacing w:val="1"/>
                <w:sz w:val="16"/>
              </w:rPr>
              <w:t xml:space="preserve"> </w:t>
            </w:r>
            <w:r>
              <w:rPr>
                <w:w w:val="95"/>
                <w:sz w:val="16"/>
              </w:rPr>
              <w:t>https://resh.edu.ru/subject/lesson/3746/start/155359/</w:t>
            </w:r>
          </w:p>
        </w:tc>
      </w:tr>
      <w:tr w:rsidR="00C1098C" w:rsidRPr="00566085" w:rsidTr="00C1098C">
        <w:trPr>
          <w:trHeight w:hRule="exact" w:val="127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3.6.</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45" w:lineRule="auto"/>
              <w:ind w:left="72" w:right="576"/>
            </w:pPr>
            <w:r w:rsidRPr="00801D86">
              <w:rPr>
                <w:rFonts w:ascii="Times New Roman" w:eastAsia="Times New Roman" w:hAnsi="Times New Roman"/>
                <w:b/>
                <w:color w:val="000000"/>
                <w:w w:val="97"/>
                <w:sz w:val="16"/>
                <w:lang w:val="ru-RU"/>
              </w:rPr>
              <w:t xml:space="preserve">Тематическая композиция «Времена года». Контрастные цветовые состояния времён года. </w:t>
            </w:r>
            <w:r>
              <w:rPr>
                <w:rFonts w:ascii="Times New Roman" w:eastAsia="Times New Roman" w:hAnsi="Times New Roman"/>
                <w:b/>
                <w:color w:val="000000"/>
                <w:w w:val="97"/>
                <w:sz w:val="16"/>
              </w:rPr>
              <w:t>Работа гуашью, в технике аппликации или в смешанной технике.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44" w:lineRule="auto"/>
              <w:ind w:left="77" w:right="91"/>
              <w:rPr>
                <w:sz w:val="16"/>
              </w:rPr>
            </w:pPr>
            <w:r>
              <w:rPr>
                <w:w w:val="95"/>
                <w:sz w:val="16"/>
              </w:rPr>
              <w:t>Урок</w:t>
            </w:r>
            <w:r>
              <w:rPr>
                <w:spacing w:val="11"/>
                <w:w w:val="95"/>
                <w:sz w:val="16"/>
              </w:rPr>
              <w:t xml:space="preserve"> </w:t>
            </w:r>
            <w:r>
              <w:rPr>
                <w:w w:val="95"/>
                <w:sz w:val="16"/>
              </w:rPr>
              <w:t>«Весенняя</w:t>
            </w:r>
            <w:r>
              <w:rPr>
                <w:spacing w:val="11"/>
                <w:w w:val="95"/>
                <w:sz w:val="16"/>
              </w:rPr>
              <w:t xml:space="preserve"> </w:t>
            </w:r>
            <w:r>
              <w:rPr>
                <w:w w:val="95"/>
                <w:sz w:val="16"/>
              </w:rPr>
              <w:t>декоративная</w:t>
            </w:r>
            <w:r>
              <w:rPr>
                <w:spacing w:val="11"/>
                <w:w w:val="95"/>
                <w:sz w:val="16"/>
              </w:rPr>
              <w:t xml:space="preserve"> </w:t>
            </w:r>
            <w:r>
              <w:rPr>
                <w:w w:val="95"/>
                <w:sz w:val="16"/>
              </w:rPr>
              <w:t>композиция»</w:t>
            </w:r>
            <w:r>
              <w:rPr>
                <w:spacing w:val="9"/>
                <w:w w:val="95"/>
                <w:sz w:val="16"/>
              </w:rPr>
              <w:t xml:space="preserve"> </w:t>
            </w:r>
            <w:r>
              <w:rPr>
                <w:w w:val="95"/>
                <w:sz w:val="16"/>
              </w:rPr>
              <w:t>(РЭШ)</w:t>
            </w:r>
            <w:r>
              <w:rPr>
                <w:spacing w:val="-35"/>
                <w:w w:val="95"/>
                <w:sz w:val="16"/>
              </w:rPr>
              <w:t xml:space="preserve"> </w:t>
            </w:r>
            <w:r>
              <w:rPr>
                <w:spacing w:val="-1"/>
                <w:sz w:val="16"/>
              </w:rPr>
              <w:t>https://resh.edu.ru/subject/lesson/3736/start/189968/</w:t>
            </w:r>
          </w:p>
        </w:tc>
      </w:tr>
      <w:tr w:rsidR="00C1098C" w:rsidRPr="00566085" w:rsidTr="00C1098C">
        <w:trPr>
          <w:trHeight w:hRule="exact" w:val="14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3.7.</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sidRPr="00801D86">
              <w:rPr>
                <w:rFonts w:ascii="Times New Roman" w:eastAsia="Times New Roman" w:hAnsi="Times New Roman"/>
                <w:b/>
                <w:color w:val="000000"/>
                <w:w w:val="97"/>
                <w:sz w:val="16"/>
                <w:lang w:val="ru-RU"/>
              </w:rPr>
              <w:t xml:space="preserve">Техника монотипии. Представления о симметрии. </w:t>
            </w:r>
            <w:r>
              <w:rPr>
                <w:rFonts w:ascii="Times New Roman" w:eastAsia="Times New Roman" w:hAnsi="Times New Roman"/>
                <w:b/>
                <w:color w:val="000000"/>
                <w:w w:val="97"/>
                <w:sz w:val="16"/>
              </w:rPr>
              <w:t>Развитие ассоциативного воображения.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54" w:lineRule="auto"/>
              <w:ind w:left="77" w:right="91"/>
              <w:rPr>
                <w:sz w:val="16"/>
              </w:rPr>
            </w:pPr>
            <w:r>
              <w:rPr>
                <w:sz w:val="16"/>
              </w:rPr>
              <w:t>Цветочная поляна (МЭШ)</w:t>
            </w:r>
            <w:r>
              <w:rPr>
                <w:spacing w:val="1"/>
                <w:sz w:val="16"/>
              </w:rPr>
              <w:t xml:space="preserve"> </w:t>
            </w:r>
            <w:r>
              <w:rPr>
                <w:w w:val="95"/>
                <w:sz w:val="16"/>
              </w:rPr>
              <w:t>https://uchebnik.mos.ru/material_view/atomic_objects/10535409?</w:t>
            </w:r>
            <w:r>
              <w:rPr>
                <w:spacing w:val="1"/>
                <w:w w:val="95"/>
                <w:sz w:val="16"/>
              </w:rPr>
              <w:t xml:space="preserve"> </w:t>
            </w:r>
            <w:r>
              <w:rPr>
                <w:sz w:val="16"/>
              </w:rPr>
              <w:t>menuReferrer=catalogue</w:t>
            </w:r>
          </w:p>
        </w:tc>
      </w:tr>
      <w:tr w:rsidR="00C1098C" w:rsidTr="00801D86">
        <w:trPr>
          <w:trHeight w:hRule="exact" w:val="350"/>
        </w:trPr>
        <w:tc>
          <w:tcPr>
            <w:tcW w:w="1090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Pr>
                <w:rFonts w:ascii="Times New Roman" w:eastAsia="Times New Roman" w:hAnsi="Times New Roman"/>
                <w:color w:val="000000"/>
                <w:w w:val="97"/>
                <w:sz w:val="16"/>
              </w:rPr>
              <w:t>Итого по модулю 3</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Pr="00C1098C" w:rsidRDefault="00C1098C" w:rsidP="00C1098C">
            <w:pPr>
              <w:rPr>
                <w:lang w:val="ru-RU"/>
              </w:rPr>
            </w:pPr>
            <w:r>
              <w:rPr>
                <w:lang w:val="ru-RU"/>
              </w:rPr>
              <w:t>5</w:t>
            </w:r>
          </w:p>
        </w:tc>
        <w:tc>
          <w:tcPr>
            <w:tcW w:w="4072"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Default="00C1098C" w:rsidP="00C1098C"/>
        </w:tc>
      </w:tr>
      <w:tr w:rsidR="00C1098C" w:rsidTr="00801D86">
        <w:trPr>
          <w:trHeight w:hRule="exact" w:val="348"/>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4" w:after="0" w:line="230" w:lineRule="auto"/>
              <w:ind w:left="72"/>
            </w:pPr>
            <w:r>
              <w:rPr>
                <w:rFonts w:ascii="Times New Roman" w:eastAsia="Times New Roman" w:hAnsi="Times New Roman"/>
                <w:color w:val="000000"/>
                <w:w w:val="97"/>
                <w:sz w:val="16"/>
              </w:rPr>
              <w:t>Модуль 4.</w:t>
            </w:r>
            <w:r>
              <w:rPr>
                <w:rFonts w:ascii="Times New Roman" w:eastAsia="Times New Roman" w:hAnsi="Times New Roman"/>
                <w:b/>
                <w:color w:val="000000"/>
                <w:w w:val="97"/>
                <w:sz w:val="16"/>
              </w:rPr>
              <w:t xml:space="preserve"> Скульптура</w:t>
            </w:r>
          </w:p>
        </w:tc>
      </w:tr>
      <w:tr w:rsidR="00C1098C" w:rsidRPr="00566085" w:rsidTr="00C1098C">
        <w:trPr>
          <w:trHeight w:hRule="exact" w:val="12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4.1.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Изображение в объёме. Приёмы работы с пластилином; дощечка, стек, тряпочка.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0.75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0.75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ind w:left="77" w:right="91"/>
              <w:rPr>
                <w:sz w:val="16"/>
              </w:rPr>
            </w:pPr>
            <w:r>
              <w:rPr>
                <w:sz w:val="16"/>
              </w:rPr>
              <w:t>Видео «Пластилин» (МЭШ)</w:t>
            </w:r>
            <w:r>
              <w:rPr>
                <w:spacing w:val="1"/>
                <w:sz w:val="16"/>
              </w:rPr>
              <w:t xml:space="preserve"> </w:t>
            </w:r>
            <w:r>
              <w:rPr>
                <w:w w:val="95"/>
                <w:sz w:val="16"/>
              </w:rPr>
              <w:t>https://uchebnik.mos.ru/material_view/atomic_objects/7393170?</w:t>
            </w:r>
            <w:r>
              <w:rPr>
                <w:spacing w:val="1"/>
                <w:w w:val="95"/>
                <w:sz w:val="16"/>
              </w:rPr>
              <w:t xml:space="preserve"> </w:t>
            </w:r>
            <w:r>
              <w:rPr>
                <w:sz w:val="16"/>
              </w:rPr>
              <w:t>menuReferrer=catalogue</w:t>
            </w:r>
          </w:p>
        </w:tc>
      </w:tr>
      <w:tr w:rsidR="00C1098C" w:rsidRPr="00566085" w:rsidTr="00C1098C">
        <w:trPr>
          <w:trHeight w:hRule="exact" w:val="14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4.2.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sidRPr="00801D86">
              <w:rPr>
                <w:rFonts w:ascii="Times New Roman" w:eastAsia="Times New Roman" w:hAnsi="Times New Roman"/>
                <w:b/>
                <w:color w:val="000000"/>
                <w:w w:val="97"/>
                <w:sz w:val="16"/>
                <w:lang w:val="ru-RU"/>
              </w:rPr>
              <w:t xml:space="preserve">Лепка зверушек из цельной формы (черепашки, ёжика, зайчика и т. д.). </w:t>
            </w:r>
            <w:r>
              <w:rPr>
                <w:rFonts w:ascii="Times New Roman" w:eastAsia="Times New Roman" w:hAnsi="Times New Roman"/>
                <w:b/>
                <w:color w:val="000000"/>
                <w:w w:val="97"/>
                <w:sz w:val="16"/>
              </w:rPr>
              <w:t>Приёмы вытягивания, вдавливания, сгибания, скручивания.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54" w:lineRule="auto"/>
              <w:ind w:left="77" w:right="91"/>
              <w:rPr>
                <w:sz w:val="16"/>
              </w:rPr>
            </w:pPr>
            <w:r>
              <w:rPr>
                <w:sz w:val="16"/>
              </w:rPr>
              <w:t>Видео «Панда из пластилина» (МЭШ)</w:t>
            </w:r>
            <w:r>
              <w:rPr>
                <w:spacing w:val="1"/>
                <w:sz w:val="16"/>
              </w:rPr>
              <w:t xml:space="preserve"> </w:t>
            </w:r>
            <w:r>
              <w:rPr>
                <w:w w:val="95"/>
                <w:sz w:val="16"/>
              </w:rPr>
              <w:t>https://uchebnik.mos.ru/material_view/atomic_objects/7381889?</w:t>
            </w:r>
            <w:r>
              <w:rPr>
                <w:spacing w:val="1"/>
                <w:w w:val="95"/>
                <w:sz w:val="16"/>
              </w:rPr>
              <w:t xml:space="preserve"> </w:t>
            </w:r>
            <w:r>
              <w:rPr>
                <w:sz w:val="16"/>
              </w:rPr>
              <w:t>menuReferrer=catalogue</w:t>
            </w:r>
          </w:p>
        </w:tc>
      </w:tr>
      <w:tr w:rsidR="00C1098C" w:rsidRPr="00801D86" w:rsidTr="00C1098C">
        <w:trPr>
          <w:trHeight w:hRule="exact" w:val="15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4.3.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Бумажная пластика. Овладение первичными приёмами надрезания, закручивания, складывания в работе над объёмной аппликацией.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ind w:left="77" w:right="91"/>
              <w:rPr>
                <w:sz w:val="16"/>
              </w:rPr>
            </w:pPr>
            <w:r>
              <w:rPr>
                <w:spacing w:val="-1"/>
                <w:sz w:val="16"/>
              </w:rPr>
              <w:t xml:space="preserve">Урок «Все имеет свое строение» (создаем </w:t>
            </w:r>
            <w:r>
              <w:rPr>
                <w:sz w:val="16"/>
              </w:rPr>
              <w:t>аппликацию из</w:t>
            </w:r>
            <w:r>
              <w:rPr>
                <w:spacing w:val="1"/>
                <w:sz w:val="16"/>
              </w:rPr>
              <w:t xml:space="preserve"> </w:t>
            </w:r>
            <w:r>
              <w:rPr>
                <w:w w:val="95"/>
                <w:sz w:val="16"/>
              </w:rPr>
              <w:t>геометрических</w:t>
            </w:r>
            <w:r>
              <w:rPr>
                <w:spacing w:val="11"/>
                <w:w w:val="95"/>
                <w:sz w:val="16"/>
              </w:rPr>
              <w:t xml:space="preserve"> </w:t>
            </w:r>
            <w:r>
              <w:rPr>
                <w:w w:val="95"/>
                <w:sz w:val="16"/>
              </w:rPr>
              <w:t>форм:</w:t>
            </w:r>
            <w:r>
              <w:rPr>
                <w:spacing w:val="13"/>
                <w:w w:val="95"/>
                <w:sz w:val="16"/>
              </w:rPr>
              <w:t xml:space="preserve"> </w:t>
            </w:r>
            <w:r>
              <w:rPr>
                <w:w w:val="95"/>
                <w:sz w:val="16"/>
              </w:rPr>
              <w:t>Пчелка)</w:t>
            </w:r>
            <w:r>
              <w:rPr>
                <w:spacing w:val="15"/>
                <w:w w:val="95"/>
                <w:sz w:val="16"/>
              </w:rPr>
              <w:t xml:space="preserve"> </w:t>
            </w:r>
            <w:r>
              <w:rPr>
                <w:w w:val="95"/>
                <w:sz w:val="16"/>
              </w:rPr>
              <w:t>https://</w:t>
            </w:r>
            <w:hyperlink r:id="rId8">
              <w:r>
                <w:rPr>
                  <w:w w:val="95"/>
                  <w:sz w:val="16"/>
                </w:rPr>
                <w:t>www.youtube.com/watch?</w:t>
              </w:r>
            </w:hyperlink>
            <w:r>
              <w:rPr>
                <w:spacing w:val="1"/>
                <w:w w:val="95"/>
                <w:sz w:val="16"/>
              </w:rPr>
              <w:t xml:space="preserve"> </w:t>
            </w:r>
            <w:r>
              <w:rPr>
                <w:sz w:val="16"/>
              </w:rPr>
              <w:t>v=14tZe7akISM</w:t>
            </w:r>
          </w:p>
        </w:tc>
      </w:tr>
      <w:tr w:rsidR="00C1098C" w:rsidRPr="00566085" w:rsidTr="00C1098C">
        <w:trPr>
          <w:trHeight w:hRule="exact" w:val="127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4.4.</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Pr>
                <w:lang w:val="ru-RU"/>
              </w:rPr>
            </w:pPr>
            <w:r w:rsidRPr="00801D86">
              <w:rPr>
                <w:rFonts w:ascii="Times New Roman" w:eastAsia="Times New Roman" w:hAnsi="Times New Roman"/>
                <w:b/>
                <w:color w:val="000000"/>
                <w:w w:val="97"/>
                <w:sz w:val="16"/>
                <w:lang w:val="ru-RU"/>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0.75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0.75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ind w:left="77" w:right="91"/>
              <w:rPr>
                <w:sz w:val="16"/>
              </w:rPr>
            </w:pPr>
            <w:r>
              <w:rPr>
                <w:sz w:val="16"/>
              </w:rPr>
              <w:t>Урок «Русская глиняная игрушка» (РЭШ)</w:t>
            </w:r>
            <w:r>
              <w:rPr>
                <w:spacing w:val="1"/>
                <w:sz w:val="16"/>
              </w:rPr>
              <w:t xml:space="preserve"> </w:t>
            </w:r>
            <w:r>
              <w:rPr>
                <w:w w:val="95"/>
                <w:sz w:val="16"/>
              </w:rPr>
              <w:t>https://resh.edu.ru/subject/lesson/4053/start/169492/</w:t>
            </w:r>
          </w:p>
        </w:tc>
      </w:tr>
      <w:tr w:rsidR="00C1098C" w:rsidRPr="00C1098C" w:rsidTr="00C1098C">
        <w:trPr>
          <w:trHeight w:hRule="exact" w:val="356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lastRenderedPageBreak/>
              <w:t>4.5.</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Объёмная аппликация из бумаги и картона.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6" w:lineRule="auto"/>
              <w:rPr>
                <w:sz w:val="16"/>
              </w:rPr>
            </w:pPr>
            <w:r>
              <w:rPr>
                <w:spacing w:val="-1"/>
                <w:sz w:val="16"/>
              </w:rPr>
              <w:t xml:space="preserve">Урок «Технологии </w:t>
            </w:r>
            <w:r>
              <w:rPr>
                <w:sz w:val="16"/>
              </w:rPr>
              <w:t>работы с бумагой и картоном. Объёмные</w:t>
            </w:r>
            <w:r>
              <w:rPr>
                <w:spacing w:val="1"/>
                <w:sz w:val="16"/>
              </w:rPr>
              <w:t xml:space="preserve"> </w:t>
            </w:r>
            <w:r>
              <w:rPr>
                <w:sz w:val="16"/>
              </w:rPr>
              <w:t>снежинки в технике оригами» (МЭШ)</w:t>
            </w:r>
            <w:r>
              <w:rPr>
                <w:spacing w:val="1"/>
                <w:sz w:val="16"/>
              </w:rPr>
              <w:t xml:space="preserve"> </w:t>
            </w:r>
            <w:r>
              <w:rPr>
                <w:w w:val="95"/>
                <w:sz w:val="16"/>
              </w:rPr>
              <w:t>https://uchebnik.mos.ru/material_view/composed_documents/72061107?</w:t>
            </w:r>
            <w:r>
              <w:rPr>
                <w:spacing w:val="1"/>
                <w:w w:val="95"/>
                <w:sz w:val="16"/>
              </w:rPr>
              <w:t xml:space="preserve"> </w:t>
            </w:r>
            <w:r>
              <w:rPr>
                <w:sz w:val="16"/>
              </w:rPr>
              <w:t>menuReferrer=catalogue</w:t>
            </w:r>
          </w:p>
          <w:p w:rsidR="00C1098C" w:rsidRDefault="00C1098C" w:rsidP="00C1098C">
            <w:pPr>
              <w:pStyle w:val="TableParagraph"/>
              <w:spacing w:before="0" w:line="249" w:lineRule="auto"/>
              <w:rPr>
                <w:sz w:val="16"/>
              </w:rPr>
            </w:pPr>
            <w:r>
              <w:rPr>
                <w:w w:val="95"/>
                <w:sz w:val="16"/>
              </w:rPr>
              <w:t>Урок</w:t>
            </w:r>
            <w:r>
              <w:rPr>
                <w:spacing w:val="9"/>
                <w:w w:val="95"/>
                <w:sz w:val="16"/>
              </w:rPr>
              <w:t xml:space="preserve"> </w:t>
            </w:r>
            <w:r>
              <w:rPr>
                <w:w w:val="95"/>
                <w:sz w:val="16"/>
              </w:rPr>
              <w:t>«Коллаж</w:t>
            </w:r>
            <w:r>
              <w:rPr>
                <w:spacing w:val="9"/>
                <w:w w:val="95"/>
                <w:sz w:val="16"/>
              </w:rPr>
              <w:t xml:space="preserve"> </w:t>
            </w:r>
            <w:r>
              <w:rPr>
                <w:w w:val="95"/>
                <w:sz w:val="16"/>
              </w:rPr>
              <w:t>"Подсолнух"»</w:t>
            </w:r>
            <w:r>
              <w:rPr>
                <w:spacing w:val="7"/>
                <w:w w:val="95"/>
                <w:sz w:val="16"/>
              </w:rPr>
              <w:t xml:space="preserve"> </w:t>
            </w:r>
            <w:r>
              <w:rPr>
                <w:w w:val="95"/>
                <w:sz w:val="16"/>
              </w:rPr>
              <w:t>(с</w:t>
            </w:r>
            <w:r>
              <w:rPr>
                <w:spacing w:val="8"/>
                <w:w w:val="95"/>
                <w:sz w:val="16"/>
              </w:rPr>
              <w:t xml:space="preserve"> </w:t>
            </w:r>
            <w:r>
              <w:rPr>
                <w:w w:val="95"/>
                <w:sz w:val="16"/>
              </w:rPr>
              <w:t>использованием</w:t>
            </w:r>
            <w:r>
              <w:rPr>
                <w:spacing w:val="5"/>
                <w:w w:val="95"/>
                <w:sz w:val="16"/>
              </w:rPr>
              <w:t xml:space="preserve"> </w:t>
            </w:r>
            <w:r>
              <w:rPr>
                <w:w w:val="95"/>
                <w:sz w:val="16"/>
              </w:rPr>
              <w:t>газет</w:t>
            </w:r>
            <w:r>
              <w:rPr>
                <w:spacing w:val="7"/>
                <w:w w:val="95"/>
                <w:sz w:val="16"/>
              </w:rPr>
              <w:t xml:space="preserve"> </w:t>
            </w:r>
            <w:r>
              <w:rPr>
                <w:w w:val="95"/>
                <w:sz w:val="16"/>
              </w:rPr>
              <w:t>и</w:t>
            </w:r>
            <w:r>
              <w:rPr>
                <w:spacing w:val="8"/>
                <w:w w:val="95"/>
                <w:sz w:val="16"/>
              </w:rPr>
              <w:t xml:space="preserve"> </w:t>
            </w:r>
            <w:r>
              <w:rPr>
                <w:w w:val="95"/>
                <w:sz w:val="16"/>
              </w:rPr>
              <w:t>журналов)</w:t>
            </w:r>
            <w:r>
              <w:rPr>
                <w:spacing w:val="1"/>
                <w:w w:val="95"/>
                <w:sz w:val="16"/>
              </w:rPr>
              <w:t xml:space="preserve"> </w:t>
            </w:r>
            <w:r>
              <w:rPr>
                <w:sz w:val="16"/>
              </w:rPr>
              <w:t>(МЭШ)</w:t>
            </w:r>
          </w:p>
          <w:p w:rsidR="00C1098C" w:rsidRPr="00C1098C" w:rsidRDefault="00C1098C" w:rsidP="00C1098C">
            <w:r w:rsidRPr="00344CC0">
              <w:rPr>
                <w:w w:val="95"/>
                <w:sz w:val="16"/>
              </w:rPr>
              <w:t>https://uchebnik.mos.ru/material_view/atomic_objects/7703271?</w:t>
            </w:r>
            <w:r w:rsidRPr="00344CC0">
              <w:rPr>
                <w:spacing w:val="1"/>
                <w:w w:val="95"/>
                <w:sz w:val="16"/>
              </w:rPr>
              <w:t xml:space="preserve"> </w:t>
            </w:r>
            <w:r w:rsidRPr="00344CC0">
              <w:rPr>
                <w:sz w:val="16"/>
              </w:rPr>
              <w:t>menuReferrer=catalogue</w:t>
            </w:r>
          </w:p>
        </w:tc>
      </w:tr>
      <w:tr w:rsidR="00C1098C"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Pr>
                <w:rFonts w:ascii="Times New Roman" w:eastAsia="Times New Roman" w:hAnsi="Times New Roman"/>
                <w:color w:val="000000"/>
                <w:w w:val="97"/>
                <w:sz w:val="16"/>
              </w:rPr>
              <w:t>Итого по модулю 4</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C1098C" w:rsidRDefault="00C1098C" w:rsidP="00C1098C">
            <w:pPr>
              <w:rPr>
                <w:lang w:val="ru-RU"/>
              </w:rPr>
            </w:pPr>
            <w:r>
              <w:rPr>
                <w:lang w:val="ru-RU"/>
              </w:rPr>
              <w:t>3</w:t>
            </w:r>
          </w:p>
        </w:tc>
        <w:tc>
          <w:tcPr>
            <w:tcW w:w="40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tc>
      </w:tr>
      <w:tr w:rsidR="00C1098C" w:rsidTr="00801D86">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Pr>
                <w:rFonts w:ascii="Times New Roman" w:eastAsia="Times New Roman" w:hAnsi="Times New Roman"/>
                <w:color w:val="000000"/>
                <w:w w:val="97"/>
                <w:sz w:val="16"/>
              </w:rPr>
              <w:t xml:space="preserve">Модуль 5. </w:t>
            </w:r>
            <w:r>
              <w:rPr>
                <w:rFonts w:ascii="Times New Roman" w:eastAsia="Times New Roman" w:hAnsi="Times New Roman"/>
                <w:b/>
                <w:color w:val="000000"/>
                <w:w w:val="97"/>
                <w:sz w:val="16"/>
              </w:rPr>
              <w:t>Декоративно-прикладное искусство</w:t>
            </w:r>
          </w:p>
        </w:tc>
      </w:tr>
      <w:tr w:rsidR="00C1098C" w:rsidRPr="00566085" w:rsidTr="00C1098C">
        <w:trPr>
          <w:trHeight w:hRule="exact" w:val="15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5.1.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Pr>
                <w:rFonts w:ascii="Times New Roman" w:eastAsia="Times New Roman" w:hAnsi="Times New Roman"/>
                <w:b/>
                <w:color w:val="000000"/>
                <w:w w:val="97"/>
                <w:sz w:val="16"/>
              </w:rPr>
              <w:t>Узоры в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rPr>
                <w:sz w:val="16"/>
              </w:rPr>
            </w:pPr>
            <w:r>
              <w:rPr>
                <w:spacing w:val="-1"/>
                <w:sz w:val="16"/>
              </w:rPr>
              <w:t xml:space="preserve">Урок «Рисуем бабочку» (в технике монотипии) </w:t>
            </w:r>
            <w:r>
              <w:rPr>
                <w:sz w:val="16"/>
              </w:rPr>
              <w:t>(МЭШ)</w:t>
            </w:r>
            <w:r>
              <w:rPr>
                <w:spacing w:val="1"/>
                <w:sz w:val="16"/>
              </w:rPr>
              <w:t xml:space="preserve"> </w:t>
            </w:r>
            <w:r>
              <w:rPr>
                <w:w w:val="95"/>
                <w:sz w:val="16"/>
              </w:rPr>
              <w:t>https://uchebnik.mos.ru/material_view/atomic_objects/8552438?</w:t>
            </w:r>
            <w:r>
              <w:rPr>
                <w:spacing w:val="1"/>
                <w:w w:val="95"/>
                <w:sz w:val="16"/>
              </w:rPr>
              <w:t xml:space="preserve"> </w:t>
            </w:r>
            <w:r>
              <w:rPr>
                <w:sz w:val="16"/>
              </w:rPr>
              <w:t>menuReferrer=catalogue</w:t>
            </w:r>
          </w:p>
        </w:tc>
      </w:tr>
      <w:tr w:rsidR="00C1098C" w:rsidRPr="00566085" w:rsidTr="00C1098C">
        <w:trPr>
          <w:trHeight w:hRule="exact" w:val="9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5.2.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45" w:lineRule="auto"/>
              <w:ind w:left="72" w:right="1008"/>
              <w:rPr>
                <w:lang w:val="ru-RU"/>
              </w:rPr>
            </w:pPr>
            <w:r w:rsidRPr="00801D86">
              <w:rPr>
                <w:rFonts w:ascii="Times New Roman" w:eastAsia="Times New Roman" w:hAnsi="Times New Roman"/>
                <w:b/>
                <w:color w:val="000000"/>
                <w:w w:val="97"/>
                <w:sz w:val="16"/>
                <w:lang w:val="ru-RU"/>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rPr>
                <w:sz w:val="16"/>
              </w:rPr>
            </w:pPr>
            <w:r>
              <w:rPr>
                <w:w w:val="95"/>
                <w:sz w:val="16"/>
              </w:rPr>
              <w:t>Урок</w:t>
            </w:r>
            <w:r>
              <w:rPr>
                <w:spacing w:val="9"/>
                <w:w w:val="95"/>
                <w:sz w:val="16"/>
              </w:rPr>
              <w:t xml:space="preserve"> </w:t>
            </w:r>
            <w:r>
              <w:rPr>
                <w:w w:val="95"/>
                <w:sz w:val="16"/>
              </w:rPr>
              <w:t>«Орнамент</w:t>
            </w:r>
            <w:r>
              <w:rPr>
                <w:spacing w:val="6"/>
                <w:w w:val="95"/>
                <w:sz w:val="16"/>
              </w:rPr>
              <w:t xml:space="preserve"> </w:t>
            </w:r>
            <w:r>
              <w:rPr>
                <w:w w:val="95"/>
                <w:sz w:val="16"/>
              </w:rPr>
              <w:t>народов</w:t>
            </w:r>
            <w:r>
              <w:rPr>
                <w:spacing w:val="9"/>
                <w:w w:val="95"/>
                <w:sz w:val="16"/>
              </w:rPr>
              <w:t xml:space="preserve"> </w:t>
            </w:r>
            <w:r>
              <w:rPr>
                <w:w w:val="95"/>
                <w:sz w:val="16"/>
              </w:rPr>
              <w:t>России.</w:t>
            </w:r>
            <w:r>
              <w:rPr>
                <w:spacing w:val="8"/>
                <w:w w:val="95"/>
                <w:sz w:val="16"/>
              </w:rPr>
              <w:t xml:space="preserve"> </w:t>
            </w:r>
            <w:r>
              <w:rPr>
                <w:w w:val="95"/>
                <w:sz w:val="16"/>
              </w:rPr>
              <w:t>Хохлома»</w:t>
            </w:r>
            <w:r>
              <w:rPr>
                <w:spacing w:val="6"/>
                <w:w w:val="95"/>
                <w:sz w:val="16"/>
              </w:rPr>
              <w:t xml:space="preserve"> </w:t>
            </w:r>
            <w:r>
              <w:rPr>
                <w:w w:val="95"/>
                <w:sz w:val="16"/>
              </w:rPr>
              <w:t>(РЭШ)</w:t>
            </w:r>
            <w:r>
              <w:rPr>
                <w:spacing w:val="-35"/>
                <w:w w:val="95"/>
                <w:sz w:val="16"/>
              </w:rPr>
              <w:t xml:space="preserve"> </w:t>
            </w:r>
            <w:r>
              <w:rPr>
                <w:sz w:val="16"/>
              </w:rPr>
              <w:t>https://resh.edu.ru/subject/lesson/3716/start/168876/</w:t>
            </w:r>
          </w:p>
        </w:tc>
      </w:tr>
      <w:tr w:rsidR="00C1098C" w:rsidRPr="00566085" w:rsidTr="00C1098C">
        <w:trPr>
          <w:trHeight w:hRule="exact" w:val="127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5.3.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432"/>
              <w:rPr>
                <w:lang w:val="ru-RU"/>
              </w:rPr>
            </w:pPr>
            <w:r w:rsidRPr="00801D86">
              <w:rPr>
                <w:rFonts w:ascii="Times New Roman" w:eastAsia="Times New Roman" w:hAnsi="Times New Roman"/>
                <w:b/>
                <w:color w:val="000000"/>
                <w:w w:val="97"/>
                <w:sz w:val="16"/>
                <w:lang w:val="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8"/>
              <w:rPr>
                <w:sz w:val="16"/>
              </w:rPr>
            </w:pPr>
            <w:r>
              <w:rPr>
                <w:w w:val="95"/>
                <w:sz w:val="16"/>
              </w:rPr>
              <w:t>Урок</w:t>
            </w:r>
            <w:r>
              <w:rPr>
                <w:spacing w:val="10"/>
                <w:w w:val="95"/>
                <w:sz w:val="16"/>
              </w:rPr>
              <w:t xml:space="preserve"> </w:t>
            </w:r>
            <w:r>
              <w:rPr>
                <w:w w:val="95"/>
                <w:sz w:val="16"/>
              </w:rPr>
              <w:t>«Белоснежные</w:t>
            </w:r>
            <w:r>
              <w:rPr>
                <w:spacing w:val="9"/>
                <w:w w:val="95"/>
                <w:sz w:val="16"/>
              </w:rPr>
              <w:t xml:space="preserve"> </w:t>
            </w:r>
            <w:r>
              <w:rPr>
                <w:w w:val="95"/>
                <w:sz w:val="16"/>
              </w:rPr>
              <w:t>узоры».</w:t>
            </w:r>
            <w:r>
              <w:rPr>
                <w:spacing w:val="9"/>
                <w:w w:val="95"/>
                <w:sz w:val="16"/>
              </w:rPr>
              <w:t xml:space="preserve"> </w:t>
            </w:r>
            <w:r>
              <w:rPr>
                <w:w w:val="95"/>
                <w:sz w:val="16"/>
              </w:rPr>
              <w:t>Вологодское</w:t>
            </w:r>
            <w:r>
              <w:rPr>
                <w:spacing w:val="9"/>
                <w:w w:val="95"/>
                <w:sz w:val="16"/>
              </w:rPr>
              <w:t xml:space="preserve"> </w:t>
            </w:r>
            <w:r>
              <w:rPr>
                <w:w w:val="95"/>
                <w:sz w:val="16"/>
              </w:rPr>
              <w:t>кружево.</w:t>
            </w:r>
            <w:r>
              <w:rPr>
                <w:spacing w:val="9"/>
                <w:w w:val="95"/>
                <w:sz w:val="16"/>
              </w:rPr>
              <w:t xml:space="preserve"> </w:t>
            </w:r>
            <w:r>
              <w:rPr>
                <w:w w:val="95"/>
                <w:sz w:val="16"/>
              </w:rPr>
              <w:t>(РЭШ)</w:t>
            </w:r>
            <w:r>
              <w:rPr>
                <w:spacing w:val="1"/>
                <w:w w:val="95"/>
                <w:sz w:val="16"/>
              </w:rPr>
              <w:t xml:space="preserve"> </w:t>
            </w:r>
            <w:r>
              <w:rPr>
                <w:sz w:val="16"/>
              </w:rPr>
              <w:t>https://resh.edu.ru/subject/lesson/4052/start/160977/</w:t>
            </w:r>
          </w:p>
        </w:tc>
      </w:tr>
      <w:tr w:rsidR="00C1098C" w:rsidRPr="00566085" w:rsidTr="00C1098C">
        <w:trPr>
          <w:trHeight w:hRule="exact" w:val="9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5.4.</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ind w:left="72"/>
            </w:pPr>
            <w:r w:rsidRPr="00801D86">
              <w:rPr>
                <w:rFonts w:ascii="Times New Roman" w:eastAsia="Times New Roman" w:hAnsi="Times New Roman"/>
                <w:b/>
                <w:color w:val="000000"/>
                <w:w w:val="97"/>
                <w:sz w:val="16"/>
                <w:lang w:val="ru-RU"/>
              </w:rPr>
              <w:t xml:space="preserve">Узоры и орнаменты, создаваемые людьми, и разнообразие их видов. </w:t>
            </w:r>
            <w:r>
              <w:rPr>
                <w:rFonts w:ascii="Times New Roman" w:eastAsia="Times New Roman" w:hAnsi="Times New Roman"/>
                <w:b/>
                <w:color w:val="000000"/>
                <w:w w:val="97"/>
                <w:sz w:val="16"/>
              </w:rPr>
              <w:t>Орнаменты геометрические и растительные.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ind w:left="75"/>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54" w:lineRule="auto"/>
              <w:rPr>
                <w:sz w:val="16"/>
              </w:rPr>
            </w:pPr>
            <w:r>
              <w:rPr>
                <w:sz w:val="16"/>
              </w:rPr>
              <w:t>Видео «Что такое орнамент?» (МЭШ)</w:t>
            </w:r>
            <w:r>
              <w:rPr>
                <w:spacing w:val="1"/>
                <w:sz w:val="16"/>
              </w:rPr>
              <w:t xml:space="preserve"> </w:t>
            </w:r>
            <w:r>
              <w:rPr>
                <w:w w:val="95"/>
                <w:sz w:val="16"/>
              </w:rPr>
              <w:t>https://uchebnik.mos.ru/material_view/atomic_objects/9418620?</w:t>
            </w:r>
            <w:r>
              <w:rPr>
                <w:spacing w:val="1"/>
                <w:w w:val="95"/>
                <w:sz w:val="16"/>
              </w:rPr>
              <w:t xml:space="preserve"> </w:t>
            </w:r>
            <w:r>
              <w:rPr>
                <w:sz w:val="16"/>
              </w:rPr>
              <w:t>menuReferrer=catalogue</w:t>
            </w:r>
          </w:p>
        </w:tc>
      </w:tr>
      <w:tr w:rsidR="00C1098C" w:rsidRPr="00566085" w:rsidTr="00C1098C">
        <w:trPr>
          <w:trHeight w:hRule="exact" w:val="9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5.5.</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Декоративная композиция в круге или полосе.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rPr>
                <w:sz w:val="16"/>
              </w:rPr>
            </w:pPr>
            <w:r>
              <w:rPr>
                <w:sz w:val="16"/>
              </w:rPr>
              <w:t>Урок «Декоративная композиция» (РЭШ)</w:t>
            </w:r>
            <w:r>
              <w:rPr>
                <w:spacing w:val="1"/>
                <w:sz w:val="16"/>
              </w:rPr>
              <w:t xml:space="preserve"> </w:t>
            </w:r>
            <w:r>
              <w:rPr>
                <w:w w:val="95"/>
                <w:sz w:val="16"/>
              </w:rPr>
              <w:t>https://resh.edu.ru/subject/lesson/3726/start/169650/</w:t>
            </w:r>
          </w:p>
        </w:tc>
      </w:tr>
      <w:tr w:rsidR="00C1098C" w:rsidRPr="00566085" w:rsidTr="00C1098C">
        <w:trPr>
          <w:trHeight w:hRule="exact" w:val="12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lastRenderedPageBreak/>
              <w:t>5.6.</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576"/>
              <w:rPr>
                <w:lang w:val="ru-RU"/>
              </w:rPr>
            </w:pPr>
            <w:r w:rsidRPr="00801D86">
              <w:rPr>
                <w:rFonts w:ascii="Times New Roman" w:eastAsia="Times New Roman" w:hAnsi="Times New Roman"/>
                <w:b/>
                <w:color w:val="000000"/>
                <w:w w:val="97"/>
                <w:sz w:val="16"/>
                <w:lang w:val="ru-RU"/>
              </w:rPr>
              <w:t>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 с учётом местных промыслов.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rPr>
                <w:sz w:val="16"/>
              </w:rPr>
            </w:pPr>
            <w:r>
              <w:rPr>
                <w:sz w:val="16"/>
              </w:rPr>
              <w:t>"Знакомство с дымковской игрушкой" (МЭШ)</w:t>
            </w:r>
            <w:r>
              <w:rPr>
                <w:spacing w:val="1"/>
                <w:sz w:val="16"/>
              </w:rPr>
              <w:t xml:space="preserve"> </w:t>
            </w:r>
            <w:r>
              <w:rPr>
                <w:w w:val="95"/>
                <w:sz w:val="16"/>
              </w:rPr>
              <w:t>https://uchebnik.mos.ru/material_view/atomic_objects/10511838?</w:t>
            </w:r>
            <w:r>
              <w:rPr>
                <w:spacing w:val="1"/>
                <w:w w:val="95"/>
                <w:sz w:val="16"/>
              </w:rPr>
              <w:t xml:space="preserve"> </w:t>
            </w:r>
            <w:r>
              <w:rPr>
                <w:sz w:val="16"/>
              </w:rPr>
              <w:t>menuReferrer=catalogue</w:t>
            </w:r>
          </w:p>
        </w:tc>
      </w:tr>
      <w:tr w:rsidR="00C1098C" w:rsidRPr="00566085" w:rsidTr="00C1098C">
        <w:trPr>
          <w:trHeight w:hRule="exact" w:val="10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5.7.</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sidRPr="00801D86">
              <w:rPr>
                <w:rFonts w:ascii="Times New Roman" w:eastAsia="Times New Roman" w:hAnsi="Times New Roman"/>
                <w:b/>
                <w:color w:val="000000"/>
                <w:w w:val="97"/>
                <w:sz w:val="16"/>
                <w:lang w:val="ru-RU"/>
              </w:rPr>
              <w:t xml:space="preserve">Оригами — создание игрушки для новогодней ёлки. </w:t>
            </w:r>
            <w:r>
              <w:rPr>
                <w:rFonts w:ascii="Times New Roman" w:eastAsia="Times New Roman" w:hAnsi="Times New Roman"/>
                <w:b/>
                <w:color w:val="000000"/>
                <w:w w:val="97"/>
                <w:sz w:val="16"/>
              </w:rPr>
              <w:t>Приёмы складывания бумаги.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ind w:left="75"/>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ind w:left="75"/>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44" w:lineRule="auto"/>
              <w:rPr>
                <w:sz w:val="16"/>
              </w:rPr>
            </w:pPr>
            <w:r>
              <w:rPr>
                <w:sz w:val="16"/>
              </w:rPr>
              <w:t>Урок «Новогодние игрушки» (РЭШ)</w:t>
            </w:r>
            <w:r>
              <w:rPr>
                <w:spacing w:val="1"/>
                <w:sz w:val="16"/>
              </w:rPr>
              <w:t xml:space="preserve"> </w:t>
            </w:r>
            <w:r>
              <w:rPr>
                <w:w w:val="95"/>
                <w:sz w:val="16"/>
              </w:rPr>
              <w:t>https://resh.edu.ru/subject/lesson/4994/start/182134/</w:t>
            </w:r>
          </w:p>
        </w:tc>
      </w:tr>
      <w:tr w:rsidR="00C1098C" w:rsidRPr="00566085" w:rsidTr="00C1098C">
        <w:trPr>
          <w:trHeight w:hRule="exact" w:val="84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5.8.</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Форма и украшение бытовых предметов.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ind w:left="77" w:right="91"/>
              <w:rPr>
                <w:sz w:val="16"/>
              </w:rPr>
            </w:pPr>
            <w:r>
              <w:rPr>
                <w:sz w:val="16"/>
              </w:rPr>
              <w:t>Урок «Дымковская игрушка» (РЭШ)</w:t>
            </w:r>
            <w:r>
              <w:rPr>
                <w:spacing w:val="1"/>
                <w:sz w:val="16"/>
              </w:rPr>
              <w:t xml:space="preserve"> </w:t>
            </w:r>
            <w:r>
              <w:rPr>
                <w:w w:val="95"/>
                <w:sz w:val="16"/>
              </w:rPr>
              <w:t>https://resh.edu.ru/subject/lesson/4995/start/161058/</w:t>
            </w:r>
          </w:p>
        </w:tc>
      </w:tr>
      <w:tr w:rsidR="00C1098C" w:rsidRPr="00566085" w:rsidTr="00C1098C">
        <w:trPr>
          <w:trHeight w:hRule="exact" w:val="99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jc w:val="center"/>
            </w:pPr>
            <w:r>
              <w:rPr>
                <w:rFonts w:ascii="Times New Roman" w:eastAsia="Times New Roman" w:hAnsi="Times New Roman"/>
                <w:color w:val="000000"/>
                <w:w w:val="97"/>
                <w:sz w:val="16"/>
              </w:rPr>
              <w:t>5.9.</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Приёмы бумагопластики. Сумка или упаковка и её декор.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ind w:left="77" w:right="91"/>
              <w:rPr>
                <w:sz w:val="16"/>
              </w:rPr>
            </w:pPr>
            <w:r>
              <w:rPr>
                <w:sz w:val="16"/>
              </w:rPr>
              <w:t>Урок «Народный костюм» (РЭШ)</w:t>
            </w:r>
            <w:r>
              <w:rPr>
                <w:spacing w:val="1"/>
                <w:sz w:val="16"/>
              </w:rPr>
              <w:t xml:space="preserve"> </w:t>
            </w:r>
            <w:r>
              <w:rPr>
                <w:w w:val="95"/>
                <w:sz w:val="16"/>
              </w:rPr>
              <w:t>https://resh.edu.ru/subject/lesson/4214/start/172904/</w:t>
            </w:r>
          </w:p>
        </w:tc>
      </w:tr>
      <w:tr w:rsidR="00C1098C" w:rsidTr="00801D86">
        <w:trPr>
          <w:trHeight w:hRule="exact" w:val="350"/>
        </w:trPr>
        <w:tc>
          <w:tcPr>
            <w:tcW w:w="1090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Default="00C1098C" w:rsidP="00C1098C">
            <w:pPr>
              <w:autoSpaceDE w:val="0"/>
              <w:autoSpaceDN w:val="0"/>
              <w:spacing w:before="78" w:after="0" w:line="230" w:lineRule="auto"/>
              <w:ind w:left="72"/>
            </w:pPr>
            <w:r>
              <w:rPr>
                <w:rFonts w:ascii="Times New Roman" w:eastAsia="Times New Roman" w:hAnsi="Times New Roman"/>
                <w:color w:val="000000"/>
                <w:w w:val="97"/>
                <w:sz w:val="16"/>
              </w:rPr>
              <w:t>Итого по модулю 5</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Pr="00C1098C" w:rsidRDefault="00C1098C" w:rsidP="00C1098C">
            <w:pPr>
              <w:rPr>
                <w:lang w:val="ru-RU"/>
              </w:rPr>
            </w:pPr>
            <w:r>
              <w:rPr>
                <w:lang w:val="ru-RU"/>
              </w:rPr>
              <w:t>8</w:t>
            </w:r>
          </w:p>
        </w:tc>
        <w:tc>
          <w:tcPr>
            <w:tcW w:w="4072"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C1098C" w:rsidRDefault="00C1098C" w:rsidP="00C1098C"/>
        </w:tc>
      </w:tr>
      <w:tr w:rsidR="00C1098C" w:rsidTr="00801D86">
        <w:trPr>
          <w:trHeight w:hRule="exact" w:val="348"/>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4" w:after="0" w:line="230" w:lineRule="auto"/>
              <w:ind w:left="72"/>
            </w:pPr>
            <w:r>
              <w:rPr>
                <w:rFonts w:ascii="Times New Roman" w:eastAsia="Times New Roman" w:hAnsi="Times New Roman"/>
                <w:color w:val="000000"/>
                <w:w w:val="97"/>
                <w:sz w:val="16"/>
              </w:rPr>
              <w:t xml:space="preserve">Модуль 6. </w:t>
            </w:r>
            <w:r>
              <w:rPr>
                <w:rFonts w:ascii="Times New Roman" w:eastAsia="Times New Roman" w:hAnsi="Times New Roman"/>
                <w:b/>
                <w:color w:val="000000"/>
                <w:w w:val="97"/>
                <w:sz w:val="16"/>
              </w:rPr>
              <w:t xml:space="preserve">Архитектура </w:t>
            </w:r>
          </w:p>
        </w:tc>
      </w:tr>
      <w:tr w:rsidR="00C1098C" w:rsidRPr="00566085" w:rsidTr="00C1098C">
        <w:trPr>
          <w:trHeight w:hRule="exact" w:val="12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6.1.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432"/>
              <w:rPr>
                <w:lang w:val="ru-RU"/>
              </w:rPr>
            </w:pPr>
            <w:r w:rsidRPr="00801D86">
              <w:rPr>
                <w:rFonts w:ascii="Times New Roman" w:eastAsia="Times New Roman" w:hAnsi="Times New Roman"/>
                <w:b/>
                <w:color w:val="000000"/>
                <w:w w:val="97"/>
                <w:sz w:val="16"/>
                <w:lang w:val="ru-RU"/>
              </w:rPr>
              <w:t>Наблюдение разнообразия архитектурных построек в окружающем мире по фотографиям, обсуждение их особенностей и составных частей зданий.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3" w:line="244" w:lineRule="auto"/>
              <w:ind w:left="77" w:right="91"/>
              <w:rPr>
                <w:sz w:val="16"/>
              </w:rPr>
            </w:pPr>
            <w:r>
              <w:rPr>
                <w:w w:val="95"/>
                <w:sz w:val="16"/>
              </w:rPr>
              <w:t>Урок</w:t>
            </w:r>
            <w:r>
              <w:rPr>
                <w:spacing w:val="9"/>
                <w:w w:val="95"/>
                <w:sz w:val="16"/>
              </w:rPr>
              <w:t xml:space="preserve"> </w:t>
            </w:r>
            <w:r>
              <w:rPr>
                <w:w w:val="95"/>
                <w:sz w:val="16"/>
              </w:rPr>
              <w:t>«Строим</w:t>
            </w:r>
            <w:r>
              <w:rPr>
                <w:spacing w:val="6"/>
                <w:w w:val="95"/>
                <w:sz w:val="16"/>
              </w:rPr>
              <w:t xml:space="preserve"> </w:t>
            </w:r>
            <w:r>
              <w:rPr>
                <w:w w:val="95"/>
                <w:sz w:val="16"/>
              </w:rPr>
              <w:t>город»</w:t>
            </w:r>
            <w:r>
              <w:rPr>
                <w:spacing w:val="7"/>
                <w:w w:val="95"/>
                <w:sz w:val="16"/>
              </w:rPr>
              <w:t xml:space="preserve"> </w:t>
            </w:r>
            <w:r>
              <w:rPr>
                <w:w w:val="95"/>
                <w:sz w:val="16"/>
              </w:rPr>
              <w:t>(конструируем</w:t>
            </w:r>
            <w:r>
              <w:rPr>
                <w:spacing w:val="6"/>
                <w:w w:val="95"/>
                <w:sz w:val="16"/>
              </w:rPr>
              <w:t xml:space="preserve"> </w:t>
            </w:r>
            <w:r>
              <w:rPr>
                <w:w w:val="95"/>
                <w:sz w:val="16"/>
              </w:rPr>
              <w:t>дом</w:t>
            </w:r>
            <w:r>
              <w:rPr>
                <w:spacing w:val="7"/>
                <w:w w:val="95"/>
                <w:sz w:val="16"/>
              </w:rPr>
              <w:t xml:space="preserve"> </w:t>
            </w:r>
            <w:r>
              <w:rPr>
                <w:w w:val="95"/>
                <w:sz w:val="16"/>
              </w:rPr>
              <w:t>из</w:t>
            </w:r>
            <w:r>
              <w:rPr>
                <w:spacing w:val="9"/>
                <w:w w:val="95"/>
                <w:sz w:val="16"/>
              </w:rPr>
              <w:t xml:space="preserve"> </w:t>
            </w:r>
            <w:r>
              <w:rPr>
                <w:w w:val="95"/>
                <w:sz w:val="16"/>
              </w:rPr>
              <w:t>геометрических</w:t>
            </w:r>
            <w:r>
              <w:rPr>
                <w:spacing w:val="6"/>
                <w:w w:val="95"/>
                <w:sz w:val="16"/>
              </w:rPr>
              <w:t xml:space="preserve"> </w:t>
            </w:r>
            <w:r>
              <w:rPr>
                <w:w w:val="95"/>
                <w:sz w:val="16"/>
              </w:rPr>
              <w:t>форм)</w:t>
            </w:r>
            <w:r>
              <w:rPr>
                <w:spacing w:val="1"/>
                <w:w w:val="95"/>
                <w:sz w:val="16"/>
              </w:rPr>
              <w:t xml:space="preserve"> </w:t>
            </w:r>
            <w:r>
              <w:rPr>
                <w:sz w:val="16"/>
              </w:rPr>
              <w:t>https://</w:t>
            </w:r>
            <w:hyperlink r:id="rId9">
              <w:r>
                <w:rPr>
                  <w:sz w:val="16"/>
                </w:rPr>
                <w:t>www.youtube.com/watch?v=VEM6akFGxtE</w:t>
              </w:r>
            </w:hyperlink>
          </w:p>
        </w:tc>
      </w:tr>
      <w:tr w:rsidR="00C1098C" w:rsidRPr="00566085" w:rsidTr="00C1098C">
        <w:trPr>
          <w:trHeight w:hRule="exact" w:val="12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6.2.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45" w:lineRule="auto"/>
              <w:ind w:left="72" w:right="576"/>
              <w:rPr>
                <w:lang w:val="ru-RU"/>
              </w:rPr>
            </w:pPr>
            <w:r w:rsidRPr="00801D86">
              <w:rPr>
                <w:rFonts w:ascii="Times New Roman" w:eastAsia="Times New Roman" w:hAnsi="Times New Roman"/>
                <w:b/>
                <w:color w:val="000000"/>
                <w:w w:val="97"/>
                <w:sz w:val="16"/>
                <w:lang w:val="ru-RU"/>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44" w:lineRule="auto"/>
              <w:ind w:left="77" w:right="91"/>
              <w:rPr>
                <w:sz w:val="16"/>
              </w:rPr>
            </w:pPr>
            <w:r>
              <w:rPr>
                <w:w w:val="95"/>
                <w:sz w:val="16"/>
              </w:rPr>
              <w:t>Урок</w:t>
            </w:r>
            <w:r>
              <w:rPr>
                <w:spacing w:val="10"/>
                <w:w w:val="95"/>
                <w:sz w:val="16"/>
              </w:rPr>
              <w:t xml:space="preserve"> </w:t>
            </w:r>
            <w:r>
              <w:rPr>
                <w:w w:val="95"/>
                <w:sz w:val="16"/>
              </w:rPr>
              <w:t>«Строим</w:t>
            </w:r>
            <w:r>
              <w:rPr>
                <w:spacing w:val="7"/>
                <w:w w:val="95"/>
                <w:sz w:val="16"/>
              </w:rPr>
              <w:t xml:space="preserve"> </w:t>
            </w:r>
            <w:r>
              <w:rPr>
                <w:w w:val="95"/>
                <w:sz w:val="16"/>
              </w:rPr>
              <w:t>вещи»</w:t>
            </w:r>
            <w:r>
              <w:rPr>
                <w:spacing w:val="8"/>
                <w:w w:val="95"/>
                <w:sz w:val="16"/>
              </w:rPr>
              <w:t xml:space="preserve"> </w:t>
            </w:r>
            <w:r>
              <w:rPr>
                <w:w w:val="95"/>
                <w:sz w:val="16"/>
              </w:rPr>
              <w:t>(конструируем</w:t>
            </w:r>
            <w:r>
              <w:rPr>
                <w:spacing w:val="5"/>
                <w:w w:val="95"/>
                <w:sz w:val="16"/>
              </w:rPr>
              <w:t xml:space="preserve"> </w:t>
            </w:r>
            <w:r>
              <w:rPr>
                <w:w w:val="95"/>
                <w:sz w:val="16"/>
              </w:rPr>
              <w:t>подарочную</w:t>
            </w:r>
            <w:r>
              <w:rPr>
                <w:spacing w:val="6"/>
                <w:w w:val="95"/>
                <w:sz w:val="16"/>
              </w:rPr>
              <w:t xml:space="preserve"> </w:t>
            </w:r>
            <w:r>
              <w:rPr>
                <w:w w:val="95"/>
                <w:sz w:val="16"/>
              </w:rPr>
              <w:t>коробочку</w:t>
            </w:r>
            <w:r>
              <w:rPr>
                <w:spacing w:val="8"/>
                <w:w w:val="95"/>
                <w:sz w:val="16"/>
              </w:rPr>
              <w:t xml:space="preserve"> </w:t>
            </w:r>
            <w:r>
              <w:rPr>
                <w:w w:val="95"/>
                <w:sz w:val="16"/>
              </w:rPr>
              <w:t>из</w:t>
            </w:r>
            <w:r>
              <w:rPr>
                <w:spacing w:val="1"/>
                <w:w w:val="95"/>
                <w:sz w:val="16"/>
              </w:rPr>
              <w:t xml:space="preserve"> </w:t>
            </w:r>
            <w:r>
              <w:rPr>
                <w:spacing w:val="-2"/>
                <w:sz w:val="16"/>
              </w:rPr>
              <w:t>бумаги)</w:t>
            </w:r>
            <w:r>
              <w:rPr>
                <w:spacing w:val="-6"/>
                <w:sz w:val="16"/>
              </w:rPr>
              <w:t xml:space="preserve"> </w:t>
            </w:r>
            <w:r>
              <w:rPr>
                <w:spacing w:val="-2"/>
                <w:sz w:val="16"/>
              </w:rPr>
              <w:t>https://</w:t>
            </w:r>
            <w:hyperlink r:id="rId10">
              <w:r>
                <w:rPr>
                  <w:spacing w:val="-2"/>
                  <w:sz w:val="16"/>
                </w:rPr>
                <w:t>www.youtube.com/watch?v=PQ-ZGJTzOKg</w:t>
              </w:r>
            </w:hyperlink>
          </w:p>
        </w:tc>
      </w:tr>
      <w:tr w:rsidR="00C1098C" w:rsidRPr="00566085" w:rsidTr="00C1098C">
        <w:trPr>
          <w:trHeight w:hRule="exact" w:val="15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autoSpaceDE w:val="0"/>
              <w:autoSpaceDN w:val="0"/>
              <w:spacing w:before="76" w:after="0" w:line="233" w:lineRule="auto"/>
              <w:jc w:val="center"/>
            </w:pPr>
            <w:r>
              <w:rPr>
                <w:rFonts w:ascii="Times New Roman" w:eastAsia="Times New Roman" w:hAnsi="Times New Roman"/>
                <w:color w:val="000000"/>
                <w:w w:val="97"/>
                <w:sz w:val="16"/>
              </w:rPr>
              <w:t>6.3.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Pr="00801D86" w:rsidRDefault="00C1098C" w:rsidP="00C1098C">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Макетирование (или создание аппликации) пространственной среды сказочного города из бумаги, картона или пластилина.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C1098C" w:rsidRDefault="00C1098C" w:rsidP="00C1098C">
            <w:pPr>
              <w:pStyle w:val="TableParagraph"/>
              <w:spacing w:before="65" w:line="254" w:lineRule="auto"/>
              <w:ind w:left="77" w:right="91"/>
              <w:rPr>
                <w:sz w:val="16"/>
              </w:rPr>
            </w:pPr>
            <w:r>
              <w:rPr>
                <w:sz w:val="16"/>
              </w:rPr>
              <w:t>«Изображение дома в виде буквы алфавита» (МЭШ)</w:t>
            </w:r>
            <w:r>
              <w:rPr>
                <w:spacing w:val="1"/>
                <w:sz w:val="16"/>
              </w:rPr>
              <w:t xml:space="preserve"> </w:t>
            </w:r>
            <w:r>
              <w:rPr>
                <w:w w:val="95"/>
                <w:sz w:val="16"/>
              </w:rPr>
              <w:t>https://uchebnik.mos.ru/material_view/atomic_objects/10588791?</w:t>
            </w:r>
            <w:r>
              <w:rPr>
                <w:spacing w:val="1"/>
                <w:w w:val="95"/>
                <w:sz w:val="16"/>
              </w:rPr>
              <w:t xml:space="preserve"> </w:t>
            </w:r>
            <w:r>
              <w:rPr>
                <w:sz w:val="16"/>
              </w:rPr>
              <w:t>menuReferrer=catalogue</w:t>
            </w:r>
          </w:p>
        </w:tc>
      </w:tr>
    </w:tbl>
    <w:p w:rsidR="00801D86" w:rsidRDefault="00801D86" w:rsidP="00801D86">
      <w:pPr>
        <w:rPr>
          <w:sz w:val="14"/>
          <w:lang w:val="ru-RU"/>
        </w:rPr>
      </w:pPr>
    </w:p>
    <w:tbl>
      <w:tblPr>
        <w:tblW w:w="0" w:type="auto"/>
        <w:tblInd w:w="6" w:type="dxa"/>
        <w:tblLayout w:type="fixed"/>
        <w:tblLook w:val="04A0" w:firstRow="1" w:lastRow="0" w:firstColumn="1" w:lastColumn="0" w:noHBand="0" w:noVBand="1"/>
      </w:tblPr>
      <w:tblGrid>
        <w:gridCol w:w="468"/>
        <w:gridCol w:w="10434"/>
        <w:gridCol w:w="528"/>
        <w:gridCol w:w="1106"/>
        <w:gridCol w:w="1140"/>
        <w:gridCol w:w="1826"/>
      </w:tblGrid>
      <w:tr w:rsidR="00801D86"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color w:val="000000"/>
                <w:w w:val="97"/>
                <w:sz w:val="16"/>
              </w:rPr>
              <w:t>Итого по модулю 6</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Pr="00C1098C" w:rsidRDefault="00C1098C" w:rsidP="00801D86">
            <w:pPr>
              <w:rPr>
                <w:lang w:val="ru-RU"/>
              </w:rPr>
            </w:pPr>
            <w:r>
              <w:rPr>
                <w:lang w:val="ru-RU"/>
              </w:rPr>
              <w:t>3</w:t>
            </w:r>
          </w:p>
        </w:tc>
        <w:tc>
          <w:tcPr>
            <w:tcW w:w="40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tc>
      </w:tr>
      <w:tr w:rsidR="00801D86" w:rsidTr="00801D86">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01D86" w:rsidRDefault="00801D86" w:rsidP="00801D86">
            <w:pPr>
              <w:autoSpaceDE w:val="0"/>
              <w:autoSpaceDN w:val="0"/>
              <w:spacing w:before="78" w:after="0" w:line="230" w:lineRule="auto"/>
              <w:ind w:left="72"/>
            </w:pPr>
            <w:r>
              <w:rPr>
                <w:rFonts w:ascii="Times New Roman" w:eastAsia="Times New Roman" w:hAnsi="Times New Roman"/>
                <w:color w:val="000000"/>
                <w:w w:val="97"/>
                <w:sz w:val="16"/>
              </w:rPr>
              <w:t xml:space="preserve">Модуль 7. </w:t>
            </w:r>
            <w:r>
              <w:rPr>
                <w:rFonts w:ascii="Times New Roman" w:eastAsia="Times New Roman" w:hAnsi="Times New Roman"/>
                <w:b/>
                <w:color w:val="000000"/>
                <w:w w:val="97"/>
                <w:sz w:val="16"/>
              </w:rPr>
              <w:t>Восприятие произведений искусства</w:t>
            </w:r>
          </w:p>
        </w:tc>
      </w:tr>
      <w:tr w:rsidR="00190691" w:rsidRPr="00566085" w:rsidTr="00190691">
        <w:trPr>
          <w:trHeight w:hRule="exact" w:val="171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jc w:val="center"/>
            </w:pPr>
            <w:r>
              <w:rPr>
                <w:rFonts w:ascii="Times New Roman" w:eastAsia="Times New Roman" w:hAnsi="Times New Roman"/>
                <w:color w:val="000000"/>
                <w:w w:val="97"/>
                <w:sz w:val="16"/>
              </w:rPr>
              <w:lastRenderedPageBreak/>
              <w:t>7.1.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Восприятие произведений детского творчества. Обсуждение сюжетного и эмоционального содержания детских работ.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rPr>
                <w:lang w:val="ru-RU"/>
              </w:rPr>
            </w:pPr>
            <w:r w:rsidRPr="00190691">
              <w:rPr>
                <w:spacing w:val="-1"/>
                <w:sz w:val="16"/>
                <w:lang w:val="ru-RU"/>
              </w:rPr>
              <w:t xml:space="preserve">Урок «Восприятие </w:t>
            </w:r>
            <w:r w:rsidRPr="00190691">
              <w:rPr>
                <w:sz w:val="16"/>
                <w:lang w:val="ru-RU"/>
              </w:rPr>
              <w:t>произведений искусства» (МЭШ)</w:t>
            </w:r>
            <w:r w:rsidRPr="00190691">
              <w:rPr>
                <w:spacing w:val="1"/>
                <w:sz w:val="16"/>
                <w:lang w:val="ru-RU"/>
              </w:rPr>
              <w:t xml:space="preserve"> </w:t>
            </w:r>
            <w:r>
              <w:rPr>
                <w:w w:val="95"/>
                <w:sz w:val="16"/>
              </w:rPr>
              <w:t>https</w:t>
            </w:r>
            <w:r w:rsidRPr="00190691">
              <w:rPr>
                <w:w w:val="95"/>
                <w:sz w:val="16"/>
                <w:lang w:val="ru-RU"/>
              </w:rPr>
              <w:t>://</w:t>
            </w:r>
            <w:r>
              <w:rPr>
                <w:w w:val="95"/>
                <w:sz w:val="16"/>
              </w:rPr>
              <w:t>uchebnik</w:t>
            </w:r>
            <w:r w:rsidRPr="00190691">
              <w:rPr>
                <w:w w:val="95"/>
                <w:sz w:val="16"/>
                <w:lang w:val="ru-RU"/>
              </w:rPr>
              <w:t>.</w:t>
            </w:r>
            <w:r>
              <w:rPr>
                <w:w w:val="95"/>
                <w:sz w:val="16"/>
              </w:rPr>
              <w:t>mos</w:t>
            </w:r>
            <w:r w:rsidRPr="00190691">
              <w:rPr>
                <w:w w:val="95"/>
                <w:sz w:val="16"/>
                <w:lang w:val="ru-RU"/>
              </w:rPr>
              <w:t>.</w:t>
            </w:r>
            <w:r>
              <w:rPr>
                <w:w w:val="95"/>
                <w:sz w:val="16"/>
              </w:rPr>
              <w:t>ru</w:t>
            </w:r>
            <w:r w:rsidRPr="00190691">
              <w:rPr>
                <w:w w:val="95"/>
                <w:sz w:val="16"/>
                <w:lang w:val="ru-RU"/>
              </w:rPr>
              <w:t>/</w:t>
            </w:r>
            <w:r>
              <w:rPr>
                <w:w w:val="95"/>
                <w:sz w:val="16"/>
              </w:rPr>
              <w:t>material</w:t>
            </w:r>
            <w:r w:rsidRPr="00190691">
              <w:rPr>
                <w:w w:val="95"/>
                <w:sz w:val="16"/>
                <w:lang w:val="ru-RU"/>
              </w:rPr>
              <w:t>_</w:t>
            </w:r>
            <w:r>
              <w:rPr>
                <w:w w:val="95"/>
                <w:sz w:val="16"/>
              </w:rPr>
              <w:t>view</w:t>
            </w:r>
            <w:r w:rsidRPr="00190691">
              <w:rPr>
                <w:w w:val="95"/>
                <w:sz w:val="16"/>
                <w:lang w:val="ru-RU"/>
              </w:rPr>
              <w:t>/</w:t>
            </w:r>
            <w:r>
              <w:rPr>
                <w:w w:val="95"/>
                <w:sz w:val="16"/>
              </w:rPr>
              <w:t>atomic</w:t>
            </w:r>
            <w:r w:rsidRPr="00190691">
              <w:rPr>
                <w:w w:val="95"/>
                <w:sz w:val="16"/>
                <w:lang w:val="ru-RU"/>
              </w:rPr>
              <w:t>_</w:t>
            </w:r>
            <w:r>
              <w:rPr>
                <w:w w:val="95"/>
                <w:sz w:val="16"/>
              </w:rPr>
              <w:t>objects</w:t>
            </w:r>
            <w:r w:rsidRPr="00190691">
              <w:rPr>
                <w:w w:val="95"/>
                <w:sz w:val="16"/>
                <w:lang w:val="ru-RU"/>
              </w:rPr>
              <w:t>/8859133?</w:t>
            </w:r>
            <w:r w:rsidRPr="00190691">
              <w:rPr>
                <w:spacing w:val="1"/>
                <w:w w:val="95"/>
                <w:sz w:val="16"/>
                <w:lang w:val="ru-RU"/>
              </w:rPr>
              <w:t xml:space="preserve"> </w:t>
            </w:r>
            <w:r>
              <w:rPr>
                <w:sz w:val="16"/>
              </w:rPr>
              <w:t>menuReferrer</w:t>
            </w:r>
            <w:r w:rsidRPr="00190691">
              <w:rPr>
                <w:sz w:val="16"/>
                <w:lang w:val="ru-RU"/>
              </w:rPr>
              <w:t>=</w:t>
            </w:r>
            <w:r>
              <w:rPr>
                <w:sz w:val="16"/>
              </w:rPr>
              <w:t>catalogue</w:t>
            </w:r>
          </w:p>
        </w:tc>
      </w:tr>
      <w:tr w:rsidR="00190691" w:rsidRPr="00566085" w:rsidTr="00190691">
        <w:trPr>
          <w:trHeight w:hRule="exact" w:val="169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jc w:val="center"/>
            </w:pPr>
            <w:r>
              <w:rPr>
                <w:rFonts w:ascii="Times New Roman" w:eastAsia="Times New Roman" w:hAnsi="Times New Roman"/>
                <w:color w:val="000000"/>
                <w:w w:val="97"/>
                <w:sz w:val="16"/>
              </w:rPr>
              <w:t>7.2.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8" w:after="0" w:line="245" w:lineRule="auto"/>
              <w:ind w:left="72" w:right="720"/>
              <w:rPr>
                <w:lang w:val="ru-RU"/>
              </w:rPr>
            </w:pPr>
            <w:r w:rsidRPr="00801D86">
              <w:rPr>
                <w:rFonts w:ascii="Times New Roman" w:eastAsia="Times New Roman" w:hAnsi="Times New Roman"/>
                <w:b/>
                <w:color w:val="000000"/>
                <w:w w:val="97"/>
                <w:sz w:val="16"/>
                <w:lang w:val="ru-RU"/>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5" w:line="254" w:lineRule="auto"/>
              <w:ind w:left="77" w:right="91"/>
              <w:rPr>
                <w:sz w:val="16"/>
              </w:rPr>
            </w:pPr>
            <w:r>
              <w:rPr>
                <w:spacing w:val="-2"/>
                <w:sz w:val="16"/>
              </w:rPr>
              <w:t>Видео</w:t>
            </w:r>
            <w:r>
              <w:rPr>
                <w:spacing w:val="-8"/>
                <w:sz w:val="16"/>
              </w:rPr>
              <w:t xml:space="preserve"> </w:t>
            </w:r>
            <w:r>
              <w:rPr>
                <w:spacing w:val="-2"/>
                <w:sz w:val="16"/>
              </w:rPr>
              <w:t>«Русская</w:t>
            </w:r>
            <w:r>
              <w:rPr>
                <w:spacing w:val="-8"/>
                <w:sz w:val="16"/>
              </w:rPr>
              <w:t xml:space="preserve"> </w:t>
            </w:r>
            <w:r>
              <w:rPr>
                <w:spacing w:val="-2"/>
                <w:sz w:val="16"/>
              </w:rPr>
              <w:t>народная</w:t>
            </w:r>
            <w:r>
              <w:rPr>
                <w:spacing w:val="-6"/>
                <w:sz w:val="16"/>
              </w:rPr>
              <w:t xml:space="preserve"> </w:t>
            </w:r>
            <w:r>
              <w:rPr>
                <w:spacing w:val="-2"/>
                <w:sz w:val="16"/>
              </w:rPr>
              <w:t>сказка</w:t>
            </w:r>
            <w:r>
              <w:rPr>
                <w:spacing w:val="-6"/>
                <w:sz w:val="16"/>
              </w:rPr>
              <w:t xml:space="preserve"> </w:t>
            </w:r>
            <w:r>
              <w:rPr>
                <w:spacing w:val="-2"/>
                <w:sz w:val="16"/>
              </w:rPr>
              <w:t>"Кот</w:t>
            </w:r>
            <w:r>
              <w:rPr>
                <w:spacing w:val="-7"/>
                <w:sz w:val="16"/>
              </w:rPr>
              <w:t xml:space="preserve"> </w:t>
            </w:r>
            <w:r>
              <w:rPr>
                <w:spacing w:val="-2"/>
                <w:sz w:val="16"/>
              </w:rPr>
              <w:t>и</w:t>
            </w:r>
            <w:r>
              <w:rPr>
                <w:spacing w:val="-6"/>
                <w:sz w:val="16"/>
              </w:rPr>
              <w:t xml:space="preserve"> </w:t>
            </w:r>
            <w:r>
              <w:rPr>
                <w:spacing w:val="-2"/>
                <w:sz w:val="16"/>
              </w:rPr>
              <w:t>лиса"»</w:t>
            </w:r>
            <w:r>
              <w:rPr>
                <w:spacing w:val="-7"/>
                <w:sz w:val="16"/>
              </w:rPr>
              <w:t xml:space="preserve"> </w:t>
            </w:r>
            <w:r>
              <w:rPr>
                <w:spacing w:val="-2"/>
                <w:sz w:val="16"/>
              </w:rPr>
              <w:t>(иллюстрации</w:t>
            </w:r>
            <w:r>
              <w:rPr>
                <w:spacing w:val="-6"/>
                <w:sz w:val="16"/>
              </w:rPr>
              <w:t xml:space="preserve"> </w:t>
            </w:r>
            <w:r>
              <w:rPr>
                <w:spacing w:val="-1"/>
                <w:sz w:val="16"/>
              </w:rPr>
              <w:t>в</w:t>
            </w:r>
            <w:r>
              <w:rPr>
                <w:spacing w:val="-37"/>
                <w:sz w:val="16"/>
              </w:rPr>
              <w:t xml:space="preserve"> </w:t>
            </w:r>
            <w:r>
              <w:rPr>
                <w:sz w:val="16"/>
              </w:rPr>
              <w:t>книге) (МЭШ)</w:t>
            </w:r>
            <w:r>
              <w:rPr>
                <w:spacing w:val="1"/>
                <w:sz w:val="16"/>
              </w:rPr>
              <w:t xml:space="preserve"> </w:t>
            </w:r>
            <w:r>
              <w:rPr>
                <w:spacing w:val="-1"/>
                <w:sz w:val="16"/>
              </w:rPr>
              <w:t>https://uchebnik.mos.ru/material_view/atomic_objects/9740213?</w:t>
            </w:r>
            <w:r>
              <w:rPr>
                <w:sz w:val="16"/>
              </w:rPr>
              <w:t xml:space="preserve"> menuReferrer=catalogue</w:t>
            </w:r>
          </w:p>
        </w:tc>
      </w:tr>
      <w:tr w:rsidR="00190691" w:rsidRPr="00566085" w:rsidTr="00190691">
        <w:trPr>
          <w:trHeight w:hRule="exact" w:val="183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80" w:after="0" w:line="230" w:lineRule="auto"/>
              <w:jc w:val="center"/>
            </w:pPr>
            <w:r>
              <w:rPr>
                <w:rFonts w:ascii="Times New Roman" w:eastAsia="Times New Roman" w:hAnsi="Times New Roman"/>
                <w:color w:val="000000"/>
                <w:w w:val="97"/>
                <w:sz w:val="16"/>
              </w:rPr>
              <w:t>7.3.</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80" w:after="0" w:line="230" w:lineRule="auto"/>
              <w:ind w:left="72"/>
              <w:rPr>
                <w:lang w:val="ru-RU"/>
              </w:rPr>
            </w:pPr>
            <w:r w:rsidRPr="00801D86">
              <w:rPr>
                <w:rFonts w:ascii="Times New Roman" w:eastAsia="Times New Roman" w:hAnsi="Times New Roman"/>
                <w:b/>
                <w:color w:val="000000"/>
                <w:w w:val="97"/>
                <w:sz w:val="16"/>
                <w:lang w:val="ru-RU"/>
              </w:rPr>
              <w:t>Рассматривание иллюстраций к детским книгам на основе содержательных установок учителя в соответствии с изучаемой темой.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8" w:line="254" w:lineRule="auto"/>
              <w:ind w:left="77" w:right="91"/>
              <w:rPr>
                <w:sz w:val="16"/>
              </w:rPr>
            </w:pPr>
            <w:r>
              <w:rPr>
                <w:w w:val="95"/>
                <w:sz w:val="16"/>
              </w:rPr>
              <w:t>Видео</w:t>
            </w:r>
            <w:r>
              <w:rPr>
                <w:spacing w:val="7"/>
                <w:w w:val="95"/>
                <w:sz w:val="16"/>
              </w:rPr>
              <w:t xml:space="preserve"> </w:t>
            </w:r>
            <w:r>
              <w:rPr>
                <w:w w:val="95"/>
                <w:sz w:val="16"/>
              </w:rPr>
              <w:t>«Сказка</w:t>
            </w:r>
            <w:r>
              <w:rPr>
                <w:spacing w:val="9"/>
                <w:w w:val="95"/>
                <w:sz w:val="16"/>
              </w:rPr>
              <w:t xml:space="preserve"> </w:t>
            </w:r>
            <w:r>
              <w:rPr>
                <w:w w:val="95"/>
                <w:sz w:val="16"/>
              </w:rPr>
              <w:t>"Рукавичка",</w:t>
            </w:r>
            <w:r>
              <w:rPr>
                <w:spacing w:val="8"/>
                <w:w w:val="95"/>
                <w:sz w:val="16"/>
              </w:rPr>
              <w:t xml:space="preserve"> </w:t>
            </w:r>
            <w:r>
              <w:rPr>
                <w:w w:val="95"/>
                <w:sz w:val="16"/>
              </w:rPr>
              <w:t>иллюстрации</w:t>
            </w:r>
            <w:r>
              <w:rPr>
                <w:spacing w:val="7"/>
                <w:w w:val="95"/>
                <w:sz w:val="16"/>
              </w:rPr>
              <w:t xml:space="preserve"> </w:t>
            </w:r>
            <w:r>
              <w:rPr>
                <w:w w:val="95"/>
                <w:sz w:val="16"/>
              </w:rPr>
              <w:t>Е.</w:t>
            </w:r>
            <w:r>
              <w:rPr>
                <w:spacing w:val="8"/>
                <w:w w:val="95"/>
                <w:sz w:val="16"/>
              </w:rPr>
              <w:t xml:space="preserve"> </w:t>
            </w:r>
            <w:r>
              <w:rPr>
                <w:w w:val="95"/>
                <w:sz w:val="16"/>
              </w:rPr>
              <w:t>М.</w:t>
            </w:r>
            <w:r>
              <w:rPr>
                <w:spacing w:val="9"/>
                <w:w w:val="95"/>
                <w:sz w:val="16"/>
              </w:rPr>
              <w:t xml:space="preserve"> </w:t>
            </w:r>
            <w:r>
              <w:rPr>
                <w:w w:val="95"/>
                <w:sz w:val="16"/>
              </w:rPr>
              <w:t>Рачёва»</w:t>
            </w:r>
            <w:r>
              <w:rPr>
                <w:spacing w:val="8"/>
                <w:w w:val="95"/>
                <w:sz w:val="16"/>
              </w:rPr>
              <w:t xml:space="preserve"> </w:t>
            </w:r>
            <w:r>
              <w:rPr>
                <w:w w:val="95"/>
                <w:sz w:val="16"/>
              </w:rPr>
              <w:t>(РЭШ)</w:t>
            </w:r>
            <w:r>
              <w:rPr>
                <w:spacing w:val="-35"/>
                <w:w w:val="95"/>
                <w:sz w:val="16"/>
              </w:rPr>
              <w:t xml:space="preserve"> </w:t>
            </w:r>
            <w:r>
              <w:rPr>
                <w:spacing w:val="-1"/>
                <w:sz w:val="16"/>
              </w:rPr>
              <w:t>https://uchebnik.mos.ru/material_view/atomic_objects/9731328?</w:t>
            </w:r>
            <w:r>
              <w:rPr>
                <w:sz w:val="16"/>
              </w:rPr>
              <w:t xml:space="preserve"> menuReferrer=catalogue</w:t>
            </w:r>
          </w:p>
        </w:tc>
      </w:tr>
      <w:tr w:rsidR="00190691" w:rsidRPr="00566085" w:rsidTr="00190691">
        <w:trPr>
          <w:trHeight w:hRule="exact" w:val="17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jc w:val="center"/>
            </w:pPr>
            <w:r>
              <w:rPr>
                <w:rFonts w:ascii="Times New Roman" w:eastAsia="Times New Roman" w:hAnsi="Times New Roman"/>
                <w:color w:val="000000"/>
                <w:w w:val="97"/>
                <w:sz w:val="16"/>
              </w:rPr>
              <w:t>7.4.</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ind w:left="72"/>
            </w:pPr>
            <w:r>
              <w:rPr>
                <w:rFonts w:ascii="Times New Roman" w:eastAsia="Times New Roman" w:hAnsi="Times New Roman"/>
                <w:b/>
                <w:color w:val="000000"/>
                <w:w w:val="97"/>
                <w:sz w:val="16"/>
              </w:rPr>
              <w:t>Знакомство с живописной картиной.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5" w:line="256" w:lineRule="auto"/>
              <w:ind w:left="77" w:right="91"/>
              <w:rPr>
                <w:sz w:val="16"/>
              </w:rPr>
            </w:pPr>
            <w:r>
              <w:rPr>
                <w:spacing w:val="-1"/>
                <w:sz w:val="16"/>
              </w:rPr>
              <w:t xml:space="preserve">Видео «С. Я. Маршак "Мороженое", иллюстрации </w:t>
            </w:r>
            <w:r>
              <w:rPr>
                <w:sz w:val="16"/>
              </w:rPr>
              <w:t>В. В.</w:t>
            </w:r>
            <w:r>
              <w:rPr>
                <w:spacing w:val="1"/>
                <w:sz w:val="16"/>
              </w:rPr>
              <w:t xml:space="preserve"> </w:t>
            </w:r>
            <w:r>
              <w:rPr>
                <w:sz w:val="16"/>
              </w:rPr>
              <w:t>Лебедева»(МЭШ)</w:t>
            </w:r>
            <w:r>
              <w:rPr>
                <w:spacing w:val="1"/>
                <w:sz w:val="16"/>
              </w:rPr>
              <w:t xml:space="preserve"> </w:t>
            </w:r>
            <w:r>
              <w:rPr>
                <w:w w:val="95"/>
                <w:sz w:val="16"/>
              </w:rPr>
              <w:t>https://uchebnik.mos.ru/material_view/atomic_objects/9655709?</w:t>
            </w:r>
            <w:r>
              <w:rPr>
                <w:spacing w:val="1"/>
                <w:w w:val="95"/>
                <w:sz w:val="16"/>
              </w:rPr>
              <w:t xml:space="preserve"> </w:t>
            </w:r>
            <w:r>
              <w:rPr>
                <w:sz w:val="16"/>
              </w:rPr>
              <w:t>menuReferrer=catalogue</w:t>
            </w:r>
          </w:p>
        </w:tc>
      </w:tr>
      <w:tr w:rsidR="00190691" w:rsidRPr="00566085" w:rsidTr="00190691">
        <w:trPr>
          <w:trHeight w:hRule="exact" w:val="156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jc w:val="center"/>
            </w:pPr>
            <w:r>
              <w:rPr>
                <w:rFonts w:ascii="Times New Roman" w:eastAsia="Times New Roman" w:hAnsi="Times New Roman"/>
                <w:color w:val="000000"/>
                <w:w w:val="97"/>
                <w:sz w:val="16"/>
              </w:rPr>
              <w:t>7.5.</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6" w:after="0" w:line="245" w:lineRule="auto"/>
              <w:ind w:left="72"/>
              <w:rPr>
                <w:lang w:val="ru-RU"/>
              </w:rPr>
            </w:pPr>
            <w:r w:rsidRPr="00801D86">
              <w:rPr>
                <w:rFonts w:ascii="Times New Roman" w:eastAsia="Times New Roman" w:hAnsi="Times New Roman"/>
                <w:b/>
                <w:color w:val="000000"/>
                <w:w w:val="97"/>
                <w:sz w:val="16"/>
                <w:lang w:val="ru-RU"/>
              </w:rPr>
              <w:t>Обсуждение произведений с ярко выраженным эмоциональным настроением или со сказочным сюжетом. Произведения В. М. Васнецова, М. А. Врубеля и других художников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5" w:line="254" w:lineRule="auto"/>
              <w:ind w:left="77" w:right="91"/>
              <w:rPr>
                <w:sz w:val="16"/>
              </w:rPr>
            </w:pPr>
            <w:r>
              <w:rPr>
                <w:w w:val="95"/>
                <w:sz w:val="16"/>
              </w:rPr>
              <w:t>Видео</w:t>
            </w:r>
            <w:r>
              <w:rPr>
                <w:spacing w:val="7"/>
                <w:w w:val="95"/>
                <w:sz w:val="16"/>
              </w:rPr>
              <w:t xml:space="preserve"> </w:t>
            </w:r>
            <w:r>
              <w:rPr>
                <w:w w:val="95"/>
                <w:sz w:val="16"/>
              </w:rPr>
              <w:t>«Сказочные</w:t>
            </w:r>
            <w:r>
              <w:rPr>
                <w:spacing w:val="8"/>
                <w:w w:val="95"/>
                <w:sz w:val="16"/>
              </w:rPr>
              <w:t xml:space="preserve"> </w:t>
            </w:r>
            <w:r>
              <w:rPr>
                <w:w w:val="95"/>
                <w:sz w:val="16"/>
              </w:rPr>
              <w:t>образы</w:t>
            </w:r>
            <w:r>
              <w:rPr>
                <w:spacing w:val="6"/>
                <w:w w:val="95"/>
                <w:sz w:val="16"/>
              </w:rPr>
              <w:t xml:space="preserve"> </w:t>
            </w:r>
            <w:r>
              <w:rPr>
                <w:w w:val="95"/>
                <w:sz w:val="16"/>
              </w:rPr>
              <w:t>в</w:t>
            </w:r>
            <w:r>
              <w:rPr>
                <w:spacing w:val="9"/>
                <w:w w:val="95"/>
                <w:sz w:val="16"/>
              </w:rPr>
              <w:t xml:space="preserve"> </w:t>
            </w:r>
            <w:r>
              <w:rPr>
                <w:w w:val="95"/>
                <w:sz w:val="16"/>
              </w:rPr>
              <w:t>картинах</w:t>
            </w:r>
            <w:r>
              <w:rPr>
                <w:spacing w:val="7"/>
                <w:w w:val="95"/>
                <w:sz w:val="16"/>
              </w:rPr>
              <w:t xml:space="preserve"> </w:t>
            </w:r>
            <w:r>
              <w:rPr>
                <w:w w:val="95"/>
                <w:sz w:val="16"/>
              </w:rPr>
              <w:t>В.М.</w:t>
            </w:r>
            <w:r>
              <w:rPr>
                <w:spacing w:val="8"/>
                <w:w w:val="95"/>
                <w:sz w:val="16"/>
              </w:rPr>
              <w:t xml:space="preserve"> </w:t>
            </w:r>
            <w:r>
              <w:rPr>
                <w:w w:val="95"/>
                <w:sz w:val="16"/>
              </w:rPr>
              <w:t>Васнецова»</w:t>
            </w:r>
            <w:r>
              <w:rPr>
                <w:spacing w:val="7"/>
                <w:w w:val="95"/>
                <w:sz w:val="16"/>
              </w:rPr>
              <w:t xml:space="preserve"> </w:t>
            </w:r>
            <w:r>
              <w:rPr>
                <w:w w:val="95"/>
                <w:sz w:val="16"/>
              </w:rPr>
              <w:t>(МЭШ)</w:t>
            </w:r>
            <w:r>
              <w:rPr>
                <w:spacing w:val="-35"/>
                <w:w w:val="95"/>
                <w:sz w:val="16"/>
              </w:rPr>
              <w:t xml:space="preserve"> </w:t>
            </w:r>
            <w:r>
              <w:rPr>
                <w:spacing w:val="-1"/>
                <w:sz w:val="16"/>
              </w:rPr>
              <w:t>https://uchebnik.mos.ru/material_view/atomic_objects/7536880?</w:t>
            </w:r>
            <w:r>
              <w:rPr>
                <w:sz w:val="16"/>
              </w:rPr>
              <w:t xml:space="preserve"> menuReferrer=catalogue</w:t>
            </w:r>
          </w:p>
        </w:tc>
      </w:tr>
      <w:tr w:rsidR="00190691" w:rsidRPr="00566085" w:rsidTr="00190691">
        <w:trPr>
          <w:trHeight w:hRule="exact" w:val="24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jc w:val="center"/>
            </w:pPr>
            <w:r>
              <w:rPr>
                <w:rFonts w:ascii="Times New Roman" w:eastAsia="Times New Roman" w:hAnsi="Times New Roman"/>
                <w:color w:val="000000"/>
                <w:w w:val="97"/>
                <w:sz w:val="16"/>
              </w:rPr>
              <w:t>7.6.</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Художник и зритель. Освоение зрительских умений на основе получаемых знаний и творческих установок наблюдения.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line="254" w:lineRule="auto"/>
              <w:ind w:left="77" w:right="535" w:firstLine="38"/>
              <w:jc w:val="both"/>
              <w:rPr>
                <w:sz w:val="16"/>
              </w:rPr>
            </w:pPr>
            <w:r>
              <w:rPr>
                <w:w w:val="95"/>
                <w:sz w:val="16"/>
              </w:rPr>
              <w:t>Видео «Иллюстрации Евгения Михайловича Рачёва» (МЭШ)</w:t>
            </w:r>
            <w:r>
              <w:rPr>
                <w:spacing w:val="1"/>
                <w:w w:val="95"/>
                <w:sz w:val="16"/>
              </w:rPr>
              <w:t xml:space="preserve"> </w:t>
            </w:r>
            <w:r>
              <w:rPr>
                <w:spacing w:val="-2"/>
                <w:sz w:val="16"/>
              </w:rPr>
              <w:t>https://uchebnik.mos.ru/material_view/atomic_objects/9726340?</w:t>
            </w:r>
            <w:r>
              <w:rPr>
                <w:spacing w:val="-1"/>
                <w:sz w:val="16"/>
              </w:rPr>
              <w:t xml:space="preserve"> </w:t>
            </w:r>
            <w:r>
              <w:rPr>
                <w:sz w:val="16"/>
              </w:rPr>
              <w:t>menuReferrer=catalogue</w:t>
            </w:r>
          </w:p>
        </w:tc>
      </w:tr>
      <w:tr w:rsidR="00190691" w:rsidRPr="00566085" w:rsidTr="00190691">
        <w:trPr>
          <w:trHeight w:hRule="exact" w:val="157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jc w:val="center"/>
            </w:pPr>
            <w:r>
              <w:rPr>
                <w:rFonts w:ascii="Times New Roman" w:eastAsia="Times New Roman" w:hAnsi="Times New Roman"/>
                <w:color w:val="000000"/>
                <w:w w:val="97"/>
                <w:sz w:val="16"/>
              </w:rPr>
              <w:lastRenderedPageBreak/>
              <w:t>7.7.</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6" w:after="0" w:line="233" w:lineRule="auto"/>
              <w:ind w:left="72"/>
              <w:rPr>
                <w:lang w:val="ru-RU"/>
              </w:rPr>
            </w:pPr>
            <w:r w:rsidRPr="00801D86">
              <w:rPr>
                <w:rFonts w:ascii="Times New Roman" w:eastAsia="Times New Roman" w:hAnsi="Times New Roman"/>
                <w:b/>
                <w:color w:val="000000"/>
                <w:w w:val="97"/>
                <w:sz w:val="16"/>
                <w:lang w:val="ru-RU"/>
              </w:rPr>
              <w:t>Ассоциации из личного опыта учащихся и оценка эмоционального содержания произведений.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5" w:line="254" w:lineRule="auto"/>
              <w:ind w:left="77" w:right="91"/>
              <w:rPr>
                <w:sz w:val="16"/>
              </w:rPr>
            </w:pPr>
            <w:r>
              <w:rPr>
                <w:w w:val="95"/>
                <w:sz w:val="16"/>
              </w:rPr>
              <w:t>Видео</w:t>
            </w:r>
            <w:r>
              <w:rPr>
                <w:spacing w:val="7"/>
                <w:w w:val="95"/>
                <w:sz w:val="16"/>
              </w:rPr>
              <w:t xml:space="preserve"> </w:t>
            </w:r>
            <w:r>
              <w:rPr>
                <w:w w:val="95"/>
                <w:sz w:val="16"/>
              </w:rPr>
              <w:t>«Ранняя</w:t>
            </w:r>
            <w:r>
              <w:rPr>
                <w:spacing w:val="8"/>
                <w:w w:val="95"/>
                <w:sz w:val="16"/>
              </w:rPr>
              <w:t xml:space="preserve"> </w:t>
            </w:r>
            <w:r>
              <w:rPr>
                <w:w w:val="95"/>
                <w:sz w:val="16"/>
              </w:rPr>
              <w:t>весна</w:t>
            </w:r>
            <w:r>
              <w:rPr>
                <w:spacing w:val="6"/>
                <w:w w:val="95"/>
                <w:sz w:val="16"/>
              </w:rPr>
              <w:t xml:space="preserve"> </w:t>
            </w:r>
            <w:r>
              <w:rPr>
                <w:w w:val="95"/>
                <w:sz w:val="16"/>
              </w:rPr>
              <w:t>в</w:t>
            </w:r>
            <w:r>
              <w:rPr>
                <w:spacing w:val="10"/>
                <w:w w:val="95"/>
                <w:sz w:val="16"/>
              </w:rPr>
              <w:t xml:space="preserve"> </w:t>
            </w:r>
            <w:r>
              <w:rPr>
                <w:w w:val="95"/>
                <w:sz w:val="16"/>
              </w:rPr>
              <w:t>картинах</w:t>
            </w:r>
            <w:r>
              <w:rPr>
                <w:spacing w:val="7"/>
                <w:w w:val="95"/>
                <w:sz w:val="16"/>
              </w:rPr>
              <w:t xml:space="preserve"> </w:t>
            </w:r>
            <w:r>
              <w:rPr>
                <w:w w:val="95"/>
                <w:sz w:val="16"/>
              </w:rPr>
              <w:t>русских</w:t>
            </w:r>
            <w:r>
              <w:rPr>
                <w:spacing w:val="7"/>
                <w:w w:val="95"/>
                <w:sz w:val="16"/>
              </w:rPr>
              <w:t xml:space="preserve"> </w:t>
            </w:r>
            <w:r>
              <w:rPr>
                <w:w w:val="95"/>
                <w:sz w:val="16"/>
              </w:rPr>
              <w:t>художников»</w:t>
            </w:r>
            <w:r>
              <w:rPr>
                <w:spacing w:val="8"/>
                <w:w w:val="95"/>
                <w:sz w:val="16"/>
              </w:rPr>
              <w:t xml:space="preserve"> </w:t>
            </w:r>
            <w:r>
              <w:rPr>
                <w:w w:val="95"/>
                <w:sz w:val="16"/>
              </w:rPr>
              <w:t>(МЭШ)</w:t>
            </w:r>
            <w:r>
              <w:rPr>
                <w:spacing w:val="-35"/>
                <w:w w:val="95"/>
                <w:sz w:val="16"/>
              </w:rPr>
              <w:t xml:space="preserve"> </w:t>
            </w:r>
            <w:r>
              <w:rPr>
                <w:spacing w:val="-1"/>
                <w:sz w:val="16"/>
              </w:rPr>
              <w:t>https://uchebnik.mos.ru/material_view/atomic_objects/8983633?</w:t>
            </w:r>
            <w:r>
              <w:rPr>
                <w:sz w:val="16"/>
              </w:rPr>
              <w:t xml:space="preserve"> menuReferrer=catalogue</w:t>
            </w:r>
          </w:p>
        </w:tc>
      </w:tr>
      <w:tr w:rsidR="00190691" w:rsidRPr="00566085" w:rsidTr="00190691">
        <w:trPr>
          <w:trHeight w:hRule="exact" w:val="14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jc w:val="center"/>
            </w:pPr>
            <w:r>
              <w:rPr>
                <w:rFonts w:ascii="Times New Roman" w:eastAsia="Times New Roman" w:hAnsi="Times New Roman"/>
                <w:color w:val="000000"/>
                <w:w w:val="97"/>
                <w:sz w:val="16"/>
              </w:rPr>
              <w:t>7.8.</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8" w:after="0" w:line="245" w:lineRule="auto"/>
              <w:ind w:left="72" w:right="576"/>
              <w:rPr>
                <w:lang w:val="ru-RU"/>
              </w:rPr>
            </w:pPr>
            <w:r w:rsidRPr="00801D86">
              <w:rPr>
                <w:rFonts w:ascii="Times New Roman" w:eastAsia="Times New Roman" w:hAnsi="Times New Roman"/>
                <w:b/>
                <w:color w:val="000000"/>
                <w:w w:val="97"/>
                <w:sz w:val="16"/>
                <w:lang w:val="ru-RU"/>
              </w:rPr>
              <w:t>Произведения И. И. Левитана, А. Г. Венецианова И. И. Шишкина, А. А. Пластова, К. Моне, В. Ван Гога и других художников (по выбору учителя) по теме «Времена года»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w w:val="98"/>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58"/>
              <w:rPr>
                <w:sz w:val="16"/>
              </w:rPr>
            </w:pPr>
            <w:r>
              <w:rPr>
                <w:w w:val="98"/>
                <w:sz w:val="16"/>
              </w:rPr>
              <w:t>1</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line="254" w:lineRule="auto"/>
              <w:ind w:left="77" w:right="91"/>
              <w:rPr>
                <w:sz w:val="16"/>
              </w:rPr>
            </w:pPr>
            <w:r>
              <w:rPr>
                <w:sz w:val="16"/>
              </w:rPr>
              <w:t>Видео «Винсент Ван Гог» (МЭШ)</w:t>
            </w:r>
            <w:r>
              <w:rPr>
                <w:spacing w:val="1"/>
                <w:sz w:val="16"/>
              </w:rPr>
              <w:t xml:space="preserve"> </w:t>
            </w:r>
            <w:r>
              <w:rPr>
                <w:w w:val="95"/>
                <w:sz w:val="16"/>
              </w:rPr>
              <w:t>https://uchebnik.mos.ru/material_view/atomic_objects/6067061?</w:t>
            </w:r>
            <w:r>
              <w:rPr>
                <w:spacing w:val="1"/>
                <w:w w:val="95"/>
                <w:sz w:val="16"/>
              </w:rPr>
              <w:t xml:space="preserve"> </w:t>
            </w:r>
            <w:r>
              <w:rPr>
                <w:sz w:val="16"/>
              </w:rPr>
              <w:t>menuReferrer=catalogue</w:t>
            </w:r>
          </w:p>
        </w:tc>
      </w:tr>
      <w:tr w:rsidR="00190691"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ind w:left="72"/>
            </w:pPr>
            <w:r>
              <w:rPr>
                <w:rFonts w:ascii="Times New Roman" w:eastAsia="Times New Roman" w:hAnsi="Times New Roman"/>
                <w:color w:val="000000"/>
                <w:w w:val="97"/>
                <w:sz w:val="16"/>
              </w:rPr>
              <w:t>Итого по модулю 7</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190691" w:rsidRDefault="00190691" w:rsidP="00190691">
            <w:pPr>
              <w:rPr>
                <w:lang w:val="ru-RU"/>
              </w:rPr>
            </w:pPr>
            <w:r>
              <w:rPr>
                <w:lang w:val="ru-RU"/>
              </w:rPr>
              <w:t>5</w:t>
            </w:r>
          </w:p>
        </w:tc>
        <w:tc>
          <w:tcPr>
            <w:tcW w:w="40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tc>
      </w:tr>
      <w:tr w:rsidR="00190691" w:rsidTr="00801D86">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ind w:left="72"/>
            </w:pPr>
            <w:r>
              <w:rPr>
                <w:rFonts w:ascii="Times New Roman" w:eastAsia="Times New Roman" w:hAnsi="Times New Roman"/>
                <w:color w:val="000000"/>
                <w:w w:val="97"/>
                <w:sz w:val="16"/>
              </w:rPr>
              <w:t xml:space="preserve">Модуль 8. </w:t>
            </w:r>
            <w:r>
              <w:rPr>
                <w:rFonts w:ascii="Times New Roman" w:eastAsia="Times New Roman" w:hAnsi="Times New Roman"/>
                <w:b/>
                <w:color w:val="000000"/>
                <w:w w:val="97"/>
                <w:sz w:val="16"/>
              </w:rPr>
              <w:t>Азбука цифровой графики</w:t>
            </w:r>
          </w:p>
        </w:tc>
      </w:tr>
      <w:tr w:rsidR="00190691" w:rsidRPr="00566085" w:rsidTr="00190691">
        <w:trPr>
          <w:trHeight w:hRule="exact" w:val="256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jc w:val="center"/>
            </w:pPr>
            <w:r>
              <w:rPr>
                <w:rFonts w:ascii="Times New Roman" w:eastAsia="Times New Roman" w:hAnsi="Times New Roman"/>
                <w:color w:val="000000"/>
                <w:w w:val="97"/>
                <w:sz w:val="16"/>
              </w:rPr>
              <w:t>8.1.</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Фотографирование мелких деталей природы, запечатление на фотографиях ярких зрительных впечатлений.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8" w:line="259" w:lineRule="auto"/>
              <w:ind w:left="77" w:right="91"/>
              <w:rPr>
                <w:sz w:val="16"/>
              </w:rPr>
            </w:pPr>
            <w:r>
              <w:rPr>
                <w:sz w:val="16"/>
              </w:rPr>
              <w:t>Природа. Фотография цветущего луга (МЭШ)</w:t>
            </w:r>
            <w:r>
              <w:rPr>
                <w:spacing w:val="1"/>
                <w:sz w:val="16"/>
              </w:rPr>
              <w:t xml:space="preserve"> </w:t>
            </w:r>
            <w:r>
              <w:rPr>
                <w:w w:val="95"/>
                <w:sz w:val="16"/>
              </w:rPr>
              <w:t>https://uchebnik.mos.ru/material_view/atomic_objects/9511342?</w:t>
            </w:r>
            <w:r>
              <w:rPr>
                <w:spacing w:val="1"/>
                <w:w w:val="95"/>
                <w:sz w:val="16"/>
              </w:rPr>
              <w:t xml:space="preserve"> </w:t>
            </w:r>
            <w:r>
              <w:rPr>
                <w:sz w:val="16"/>
              </w:rPr>
              <w:t>menuReferrer=catalogue</w:t>
            </w:r>
          </w:p>
          <w:p w:rsidR="00190691" w:rsidRDefault="00190691" w:rsidP="00190691">
            <w:pPr>
              <w:pStyle w:val="TableParagraph"/>
              <w:spacing w:before="0" w:line="173" w:lineRule="exact"/>
              <w:ind w:left="77"/>
              <w:rPr>
                <w:sz w:val="16"/>
              </w:rPr>
            </w:pPr>
            <w:r>
              <w:rPr>
                <w:spacing w:val="-2"/>
                <w:sz w:val="16"/>
              </w:rPr>
              <w:t>Сосна</w:t>
            </w:r>
            <w:r>
              <w:rPr>
                <w:spacing w:val="-8"/>
                <w:sz w:val="16"/>
              </w:rPr>
              <w:t xml:space="preserve"> </w:t>
            </w:r>
            <w:r>
              <w:rPr>
                <w:spacing w:val="-2"/>
                <w:sz w:val="16"/>
              </w:rPr>
              <w:t>летом.</w:t>
            </w:r>
            <w:r>
              <w:rPr>
                <w:spacing w:val="-8"/>
                <w:sz w:val="16"/>
              </w:rPr>
              <w:t xml:space="preserve"> </w:t>
            </w:r>
            <w:r>
              <w:rPr>
                <w:spacing w:val="-2"/>
                <w:sz w:val="16"/>
              </w:rPr>
              <w:t>Фотография</w:t>
            </w:r>
            <w:r>
              <w:rPr>
                <w:spacing w:val="-8"/>
                <w:sz w:val="16"/>
              </w:rPr>
              <w:t xml:space="preserve"> </w:t>
            </w:r>
            <w:r>
              <w:rPr>
                <w:spacing w:val="-2"/>
                <w:sz w:val="16"/>
              </w:rPr>
              <w:t>(МЭШ)</w:t>
            </w:r>
          </w:p>
          <w:p w:rsidR="00190691" w:rsidRDefault="00190691" w:rsidP="00190691">
            <w:pPr>
              <w:pStyle w:val="TableParagraph"/>
              <w:spacing w:before="5" w:line="266" w:lineRule="auto"/>
              <w:ind w:left="77" w:right="91"/>
              <w:rPr>
                <w:sz w:val="16"/>
              </w:rPr>
            </w:pPr>
            <w:r>
              <w:rPr>
                <w:w w:val="95"/>
                <w:sz w:val="16"/>
              </w:rPr>
              <w:t>https://uchebnik.mos.ru/material_view/atomic_objects/5206385?</w:t>
            </w:r>
            <w:r>
              <w:rPr>
                <w:spacing w:val="1"/>
                <w:w w:val="95"/>
                <w:sz w:val="16"/>
              </w:rPr>
              <w:t xml:space="preserve"> </w:t>
            </w:r>
            <w:r>
              <w:rPr>
                <w:sz w:val="16"/>
              </w:rPr>
              <w:t>menuReferrer=catalogue</w:t>
            </w:r>
          </w:p>
        </w:tc>
      </w:tr>
      <w:tr w:rsidR="00190691" w:rsidRPr="00566085" w:rsidTr="00190691">
        <w:trPr>
          <w:trHeight w:hRule="exact" w:val="12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8" w:after="0" w:line="230" w:lineRule="auto"/>
              <w:jc w:val="center"/>
            </w:pPr>
            <w:r>
              <w:rPr>
                <w:rFonts w:ascii="Times New Roman" w:eastAsia="Times New Roman" w:hAnsi="Times New Roman"/>
                <w:color w:val="000000"/>
                <w:w w:val="97"/>
                <w:sz w:val="16"/>
              </w:rPr>
              <w:t>8.2.</w:t>
            </w:r>
          </w:p>
        </w:tc>
        <w:tc>
          <w:tcPr>
            <w:tcW w:w="10434"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8" w:after="0" w:line="230" w:lineRule="auto"/>
              <w:ind w:left="72"/>
              <w:rPr>
                <w:lang w:val="ru-RU"/>
              </w:rPr>
            </w:pPr>
            <w:r w:rsidRPr="00801D86">
              <w:rPr>
                <w:rFonts w:ascii="Times New Roman" w:eastAsia="Times New Roman" w:hAnsi="Times New Roman"/>
                <w:b/>
                <w:color w:val="000000"/>
                <w:w w:val="97"/>
                <w:sz w:val="16"/>
                <w:lang w:val="ru-RU"/>
              </w:rPr>
              <w:t>Обсуждение в условиях урока ученических фотографий, соответствующих изучаемой теме.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w w:val="98"/>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3"/>
              <w:rPr>
                <w:sz w:val="16"/>
              </w:rPr>
            </w:pPr>
            <w:r>
              <w:rPr>
                <w:sz w:val="16"/>
              </w:rPr>
              <w:t>0.5</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pStyle w:val="TableParagraph"/>
              <w:spacing w:before="68" w:line="254" w:lineRule="auto"/>
              <w:ind w:left="77" w:right="91"/>
              <w:rPr>
                <w:sz w:val="16"/>
              </w:rPr>
            </w:pPr>
            <w:r>
              <w:rPr>
                <w:sz w:val="16"/>
              </w:rPr>
              <w:t>Берёза в снегу. Фотография (МЭШ)</w:t>
            </w:r>
            <w:r>
              <w:rPr>
                <w:spacing w:val="1"/>
                <w:sz w:val="16"/>
              </w:rPr>
              <w:t xml:space="preserve"> </w:t>
            </w:r>
            <w:r>
              <w:rPr>
                <w:w w:val="95"/>
                <w:sz w:val="16"/>
              </w:rPr>
              <w:t>https://uchebnik.mos.ru/material_view/atomic_objects/5203093?</w:t>
            </w:r>
            <w:r>
              <w:rPr>
                <w:spacing w:val="1"/>
                <w:w w:val="95"/>
                <w:sz w:val="16"/>
              </w:rPr>
              <w:t xml:space="preserve"> </w:t>
            </w:r>
            <w:r>
              <w:rPr>
                <w:sz w:val="16"/>
              </w:rPr>
              <w:t>menuReferrer=catalogue</w:t>
            </w:r>
          </w:p>
        </w:tc>
      </w:tr>
      <w:tr w:rsidR="00190691"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ind w:left="72"/>
            </w:pPr>
            <w:r>
              <w:rPr>
                <w:rFonts w:ascii="Times New Roman" w:eastAsia="Times New Roman" w:hAnsi="Times New Roman"/>
                <w:color w:val="000000"/>
                <w:w w:val="97"/>
                <w:sz w:val="16"/>
              </w:rPr>
              <w:t>Итого по модулю 8</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190691" w:rsidRDefault="00190691" w:rsidP="00190691">
            <w:pPr>
              <w:rPr>
                <w:lang w:val="ru-RU"/>
              </w:rPr>
            </w:pPr>
            <w:r>
              <w:rPr>
                <w:lang w:val="ru-RU"/>
              </w:rPr>
              <w:t>1</w:t>
            </w:r>
          </w:p>
        </w:tc>
        <w:tc>
          <w:tcPr>
            <w:tcW w:w="40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tc>
      </w:tr>
      <w:tr w:rsidR="00190691" w:rsidTr="00801D86">
        <w:trPr>
          <w:trHeight w:hRule="exact" w:val="348"/>
        </w:trPr>
        <w:tc>
          <w:tcPr>
            <w:tcW w:w="109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6" w:after="0" w:line="233" w:lineRule="auto"/>
              <w:ind w:left="72"/>
              <w:rPr>
                <w:lang w:val="ru-RU"/>
              </w:rPr>
            </w:pPr>
            <w:r w:rsidRPr="00801D86">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pPr>
              <w:autoSpaceDE w:val="0"/>
              <w:autoSpaceDN w:val="0"/>
              <w:spacing w:before="76" w:after="0" w:line="233" w:lineRule="auto"/>
              <w:ind w:left="72"/>
            </w:pPr>
            <w:r>
              <w:rPr>
                <w:rFonts w:ascii="Times New Roman" w:eastAsia="Times New Roman" w:hAnsi="Times New Roman"/>
                <w:color w:val="000000"/>
                <w:w w:val="97"/>
                <w:sz w:val="16"/>
              </w:rPr>
              <w:t>33</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Pr="00801D86" w:rsidRDefault="00190691" w:rsidP="00190691">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90691" w:rsidRDefault="00190691" w:rsidP="00190691"/>
        </w:tc>
      </w:tr>
    </w:tbl>
    <w:p w:rsidR="00801D86" w:rsidRPr="00801D86" w:rsidRDefault="00801D86" w:rsidP="00801D86">
      <w:pPr>
        <w:rPr>
          <w:sz w:val="14"/>
          <w:lang w:val="ru-RU"/>
        </w:rPr>
        <w:sectPr w:rsidR="00801D86" w:rsidRPr="00801D86">
          <w:pgSz w:w="16840" w:h="11900" w:orient="landscape"/>
          <w:pgMar w:top="580" w:right="540" w:bottom="280" w:left="560" w:header="720" w:footer="720" w:gutter="0"/>
          <w:cols w:space="720"/>
        </w:sectPr>
      </w:pPr>
    </w:p>
    <w:p w:rsidR="002F36B4" w:rsidRDefault="00AC1D45">
      <w:pPr>
        <w:autoSpaceDE w:val="0"/>
        <w:autoSpaceDN w:val="0"/>
        <w:spacing w:before="188" w:after="94" w:line="230" w:lineRule="auto"/>
      </w:pPr>
      <w:r>
        <w:rPr>
          <w:rFonts w:ascii="Times New Roman" w:eastAsia="Times New Roman" w:hAnsi="Times New Roman"/>
          <w:b/>
          <w:color w:val="000000"/>
          <w:sz w:val="18"/>
        </w:rPr>
        <w:lastRenderedPageBreak/>
        <w:t>2 КЛАСС</w:t>
      </w:r>
    </w:p>
    <w:tbl>
      <w:tblPr>
        <w:tblW w:w="0" w:type="auto"/>
        <w:tblInd w:w="6" w:type="dxa"/>
        <w:tblLayout w:type="fixed"/>
        <w:tblLook w:val="04A0" w:firstRow="1" w:lastRow="0" w:firstColumn="1" w:lastColumn="0" w:noHBand="0" w:noVBand="1"/>
      </w:tblPr>
      <w:tblGrid>
        <w:gridCol w:w="468"/>
        <w:gridCol w:w="10650"/>
        <w:gridCol w:w="528"/>
        <w:gridCol w:w="1106"/>
        <w:gridCol w:w="1140"/>
        <w:gridCol w:w="1610"/>
      </w:tblGrid>
      <w:tr w:rsidR="002F36B4">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06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AC1D4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33" w:lineRule="auto"/>
              <w:ind w:left="72"/>
            </w:pPr>
            <w:r>
              <w:rPr>
                <w:rFonts w:ascii="Times New Roman" w:eastAsia="Times New Roman" w:hAnsi="Times New Roman"/>
                <w:b/>
                <w:color w:val="000000"/>
                <w:w w:val="97"/>
                <w:sz w:val="16"/>
              </w:rPr>
              <w:t>Количество часов</w:t>
            </w:r>
          </w:p>
        </w:tc>
        <w:tc>
          <w:tcPr>
            <w:tcW w:w="16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50" w:lineRule="auto"/>
              <w:ind w:left="72" w:right="288"/>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2F36B4" w:rsidTr="00875890">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10650"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610" w:type="dxa"/>
            <w:vMerge/>
            <w:tcBorders>
              <w:top w:val="single" w:sz="4" w:space="0" w:color="000000"/>
              <w:left w:val="single" w:sz="4" w:space="0" w:color="000000"/>
              <w:bottom w:val="single" w:sz="4" w:space="0" w:color="000000"/>
              <w:right w:val="single" w:sz="4" w:space="0" w:color="000000"/>
            </w:tcBorders>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Модуль 1.</w:t>
            </w:r>
            <w:r>
              <w:rPr>
                <w:rFonts w:ascii="Times New Roman" w:eastAsia="Times New Roman" w:hAnsi="Times New Roman"/>
                <w:b/>
                <w:color w:val="000000"/>
                <w:w w:val="97"/>
                <w:sz w:val="16"/>
              </w:rPr>
              <w:t xml:space="preserve"> Графика</w:t>
            </w:r>
          </w:p>
        </w:tc>
      </w:tr>
      <w:tr w:rsidR="00875890" w:rsidTr="00875890">
        <w:trPr>
          <w:trHeight w:hRule="exact" w:val="269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875890">
            <w:pPr>
              <w:autoSpaceDE w:val="0"/>
              <w:autoSpaceDN w:val="0"/>
              <w:spacing w:before="78" w:after="0" w:line="230" w:lineRule="auto"/>
              <w:jc w:val="center"/>
            </w:pPr>
            <w:r>
              <w:rPr>
                <w:rFonts w:ascii="Times New Roman" w:eastAsia="Times New Roman" w:hAnsi="Times New Roman"/>
                <w:color w:val="000000"/>
                <w:w w:val="97"/>
                <w:sz w:val="16"/>
              </w:rPr>
              <w:t>1.1.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875890">
            <w:pPr>
              <w:autoSpaceDE w:val="0"/>
              <w:autoSpaceDN w:val="0"/>
              <w:spacing w:before="78" w:after="0" w:line="230" w:lineRule="auto"/>
              <w:ind w:left="72"/>
            </w:pPr>
            <w:r w:rsidRPr="00815C2D">
              <w:rPr>
                <w:rFonts w:ascii="Times New Roman" w:eastAsia="Times New Roman" w:hAnsi="Times New Roman"/>
                <w:b/>
                <w:color w:val="000000"/>
                <w:w w:val="97"/>
                <w:sz w:val="16"/>
                <w:lang w:val="ru-RU"/>
              </w:rPr>
              <w:t xml:space="preserve">Ритм линий. Выразительность линии. Художественные материалы для линейного рисунка и их свойства. </w:t>
            </w:r>
            <w:r>
              <w:rPr>
                <w:rFonts w:ascii="Times New Roman" w:eastAsia="Times New Roman" w:hAnsi="Times New Roman"/>
                <w:b/>
                <w:color w:val="000000"/>
                <w:w w:val="97"/>
                <w:sz w:val="16"/>
              </w:rPr>
              <w:t>Развитие навыков линейного рисунка.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875890">
            <w:pPr>
              <w:pStyle w:val="TableParagraph"/>
              <w:spacing w:before="71"/>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875890">
            <w:pPr>
              <w:pStyle w:val="TableParagraph"/>
              <w:ind w:left="0"/>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875890">
            <w:pPr>
              <w:pStyle w:val="TableParagraph"/>
              <w:ind w:left="0"/>
              <w:rPr>
                <w:sz w:val="14"/>
              </w:rPr>
            </w:pP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Pr="00875890" w:rsidRDefault="00875890" w:rsidP="00875890">
            <w:pPr>
              <w:spacing w:after="150" w:line="240" w:lineRule="auto"/>
              <w:ind w:left="360" w:hanging="234"/>
              <w:jc w:val="both"/>
              <w:rPr>
                <w:rFonts w:ascii="Times New Roman" w:eastAsia="Times New Roman" w:hAnsi="Times New Roman" w:cs="Times New Roman"/>
                <w:color w:val="000000"/>
                <w:sz w:val="16"/>
                <w:szCs w:val="16"/>
                <w:lang w:val="ru-RU" w:eastAsia="ru-RU"/>
              </w:rPr>
            </w:pPr>
            <w:r w:rsidRPr="00875890">
              <w:rPr>
                <w:rFonts w:ascii="Times New Roman" w:eastAsia="Times New Roman" w:hAnsi="Times New Roman" w:cs="Times New Roman"/>
                <w:color w:val="000000"/>
                <w:sz w:val="16"/>
                <w:szCs w:val="16"/>
                <w:u w:val="single"/>
                <w:lang w:val="ru-RU" w:eastAsia="ru-RU"/>
              </w:rPr>
              <w:t>http://ru/wikipedia/org/wiki</w:t>
            </w:r>
          </w:p>
          <w:p w:rsidR="00875890" w:rsidRPr="00875890" w:rsidRDefault="00875890" w:rsidP="00875890">
            <w:pPr>
              <w:spacing w:after="150" w:line="240" w:lineRule="auto"/>
              <w:ind w:left="360" w:hanging="234"/>
              <w:jc w:val="both"/>
              <w:rPr>
                <w:rFonts w:ascii="Times New Roman" w:eastAsia="Times New Roman" w:hAnsi="Times New Roman" w:cs="Times New Roman"/>
                <w:color w:val="000000"/>
                <w:sz w:val="16"/>
                <w:szCs w:val="16"/>
                <w:lang w:val="ru-RU" w:eastAsia="ru-RU"/>
              </w:rPr>
            </w:pPr>
            <w:r w:rsidRPr="00875890">
              <w:rPr>
                <w:rFonts w:ascii="Times New Roman" w:eastAsia="Times New Roman" w:hAnsi="Times New Roman" w:cs="Times New Roman"/>
                <w:color w:val="000000"/>
                <w:sz w:val="16"/>
                <w:szCs w:val="16"/>
                <w:u w:val="single"/>
                <w:lang w:val="ru-RU" w:eastAsia="ru-RU"/>
              </w:rPr>
              <w:t>http://moikompas/ru/tags/plastilin</w:t>
            </w:r>
          </w:p>
          <w:p w:rsidR="00875890" w:rsidRPr="00875890" w:rsidRDefault="00875890" w:rsidP="00875890">
            <w:pPr>
              <w:spacing w:after="150" w:line="240" w:lineRule="auto"/>
              <w:ind w:left="360" w:hanging="234"/>
              <w:jc w:val="both"/>
              <w:rPr>
                <w:rFonts w:ascii="Times New Roman" w:eastAsia="Times New Roman" w:hAnsi="Times New Roman" w:cs="Times New Roman"/>
                <w:color w:val="000000"/>
                <w:sz w:val="16"/>
                <w:szCs w:val="16"/>
                <w:lang w:eastAsia="ru-RU"/>
              </w:rPr>
            </w:pPr>
            <w:r w:rsidRPr="00875890">
              <w:rPr>
                <w:rFonts w:ascii="Times New Roman" w:eastAsia="Times New Roman" w:hAnsi="Times New Roman" w:cs="Times New Roman"/>
                <w:color w:val="000000"/>
                <w:sz w:val="16"/>
                <w:szCs w:val="16"/>
                <w:u w:val="single"/>
                <w:lang w:eastAsia="ru-RU"/>
              </w:rPr>
              <w:t>http://art.thelib.ru/culture/pictures/iskusstvo yaponii.html</w:t>
            </w:r>
          </w:p>
          <w:p w:rsidR="00875890" w:rsidRPr="00566085" w:rsidRDefault="00875890" w:rsidP="00875890">
            <w:pPr>
              <w:spacing w:after="150" w:line="240" w:lineRule="auto"/>
              <w:ind w:left="360" w:hanging="234"/>
              <w:jc w:val="both"/>
              <w:rPr>
                <w:rFonts w:ascii="Times New Roman" w:eastAsia="Times New Roman" w:hAnsi="Times New Roman" w:cs="Times New Roman"/>
                <w:color w:val="000000"/>
                <w:sz w:val="16"/>
                <w:szCs w:val="16"/>
                <w:lang w:eastAsia="ru-RU"/>
              </w:rPr>
            </w:pPr>
            <w:r w:rsidRPr="00566085">
              <w:rPr>
                <w:rFonts w:ascii="Times New Roman" w:eastAsia="Times New Roman" w:hAnsi="Times New Roman" w:cs="Times New Roman"/>
                <w:color w:val="000000"/>
                <w:sz w:val="16"/>
                <w:szCs w:val="16"/>
                <w:u w:val="single"/>
                <w:lang w:eastAsia="ru-RU"/>
              </w:rPr>
              <w:t>http://www.orientmuseum</w:t>
            </w:r>
            <w:r w:rsidRPr="00566085">
              <w:rPr>
                <w:rFonts w:ascii="Times New Roman" w:eastAsia="Times New Roman" w:hAnsi="Times New Roman" w:cs="Times New Roman"/>
                <w:color w:val="000000"/>
                <w:sz w:val="16"/>
                <w:szCs w:val="16"/>
                <w:lang w:eastAsia="ru-RU"/>
              </w:rPr>
              <w:t>. ru/art</w:t>
            </w:r>
          </w:p>
          <w:p w:rsidR="00875890" w:rsidRPr="00566085" w:rsidRDefault="00875890" w:rsidP="00875890">
            <w:pPr>
              <w:spacing w:after="150" w:line="240" w:lineRule="auto"/>
              <w:ind w:left="360" w:hanging="234"/>
              <w:jc w:val="both"/>
              <w:rPr>
                <w:rFonts w:ascii="Times New Roman" w:eastAsia="Times New Roman" w:hAnsi="Times New Roman" w:cs="Times New Roman"/>
                <w:color w:val="000000"/>
                <w:sz w:val="16"/>
                <w:szCs w:val="16"/>
                <w:lang w:eastAsia="ru-RU"/>
              </w:rPr>
            </w:pPr>
            <w:r w:rsidRPr="00566085">
              <w:rPr>
                <w:rFonts w:ascii="Times New Roman" w:eastAsia="Times New Roman" w:hAnsi="Times New Roman" w:cs="Times New Roman"/>
                <w:color w:val="000000"/>
                <w:sz w:val="16"/>
                <w:szCs w:val="16"/>
                <w:u w:val="single"/>
                <w:lang w:eastAsia="ru-RU"/>
              </w:rPr>
              <w:t>http://www/vasnecov/ru</w:t>
            </w:r>
          </w:p>
          <w:p w:rsidR="00875890" w:rsidRPr="00875890" w:rsidRDefault="00875890" w:rsidP="00875890">
            <w:pPr>
              <w:ind w:hanging="234"/>
              <w:jc w:val="both"/>
              <w:rPr>
                <w:rFonts w:ascii="Times New Roman" w:hAnsi="Times New Roman" w:cs="Times New Roman"/>
                <w:sz w:val="16"/>
                <w:szCs w:val="16"/>
              </w:rPr>
            </w:pPr>
          </w:p>
        </w:tc>
      </w:tr>
      <w:tr w:rsidR="001724CB" w:rsidRPr="00801D86" w:rsidTr="001724CB">
        <w:trPr>
          <w:trHeight w:hRule="exact" w:val="2135"/>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1.2.</w:t>
            </w:r>
          </w:p>
        </w:tc>
        <w:tc>
          <w:tcPr>
            <w:tcW w:w="10650"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Пастель и мелки — особенности и выразительные свойства графических материалов, приёмы работы.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Pr="00815C2D" w:rsidRDefault="001724CB" w:rsidP="001724CB">
            <w:pPr>
              <w:rPr>
                <w:lang w:val="ru-RU"/>
              </w:rPr>
            </w:pPr>
            <w:r>
              <w:rPr>
                <w:sz w:val="15"/>
              </w:rPr>
              <w:t>0</w:t>
            </w:r>
          </w:p>
        </w:tc>
        <w:tc>
          <w:tcPr>
            <w:tcW w:w="1610" w:type="dxa"/>
            <w:tcBorders>
              <w:top w:val="single" w:sz="4" w:space="0" w:color="000000"/>
              <w:left w:val="single" w:sz="4" w:space="0" w:color="000000"/>
              <w:bottom w:val="single" w:sz="5"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Pr>
                <w:w w:val="105"/>
                <w:sz w:val="15"/>
              </w:rPr>
              <w:t>1.</w:t>
            </w:r>
            <w:hyperlink r:id="rId11">
              <w:r>
                <w:rPr>
                  <w:w w:val="105"/>
                  <w:sz w:val="15"/>
                </w:rPr>
                <w:t>http://ru/wikipedia/org/wiki</w:t>
              </w:r>
            </w:hyperlink>
            <w:r>
              <w:rPr>
                <w:spacing w:val="1"/>
                <w:w w:val="105"/>
                <w:sz w:val="15"/>
              </w:rPr>
              <w:t xml:space="preserve"> </w:t>
            </w:r>
            <w:r>
              <w:rPr>
                <w:w w:val="105"/>
                <w:sz w:val="15"/>
              </w:rPr>
              <w:t>2.</w:t>
            </w:r>
            <w:hyperlink r:id="rId12">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13">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14">
              <w:r>
                <w:rPr>
                  <w:w w:val="105"/>
                  <w:sz w:val="15"/>
                </w:rPr>
                <w:t>http://www/vasnecov/ru</w:t>
              </w:r>
            </w:hyperlink>
          </w:p>
        </w:tc>
      </w:tr>
      <w:tr w:rsidR="001724CB" w:rsidRPr="00801D86" w:rsidTr="001724CB">
        <w:trPr>
          <w:trHeight w:val="2137"/>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4" w:after="0" w:line="230" w:lineRule="auto"/>
              <w:jc w:val="center"/>
            </w:pPr>
            <w:r>
              <w:rPr>
                <w:rFonts w:ascii="Times New Roman" w:eastAsia="Times New Roman" w:hAnsi="Times New Roman"/>
                <w:color w:val="000000"/>
                <w:w w:val="97"/>
                <w:sz w:val="16"/>
              </w:rPr>
              <w:t>1.3.</w:t>
            </w:r>
          </w:p>
        </w:tc>
        <w:tc>
          <w:tcPr>
            <w:tcW w:w="1065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4" w:after="0" w:line="245" w:lineRule="auto"/>
              <w:ind w:left="72"/>
              <w:rPr>
                <w:lang w:val="ru-RU"/>
              </w:rPr>
            </w:pPr>
            <w:r w:rsidRPr="00815C2D">
              <w:rPr>
                <w:rFonts w:ascii="Times New Roman" w:eastAsia="Times New Roman" w:hAnsi="Times New Roman"/>
                <w:b/>
                <w:color w:val="000000"/>
                <w:w w:val="97"/>
                <w:sz w:val="16"/>
                <w:lang w:val="ru-RU"/>
              </w:rPr>
              <w:t>Ритм пятен: знакомство с основами композиции. Расположение пятна на плоскости листа: сгущение, разброс, доминанта, равновесие, спокойствие и движение.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61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Pr>
                <w:w w:val="105"/>
                <w:sz w:val="15"/>
              </w:rPr>
              <w:t>1.</w:t>
            </w:r>
            <w:hyperlink r:id="rId15">
              <w:r>
                <w:rPr>
                  <w:w w:val="105"/>
                  <w:sz w:val="15"/>
                </w:rPr>
                <w:t>http://ru/wikipedia/org/wiki</w:t>
              </w:r>
            </w:hyperlink>
            <w:r>
              <w:rPr>
                <w:spacing w:val="1"/>
                <w:w w:val="105"/>
                <w:sz w:val="15"/>
              </w:rPr>
              <w:t xml:space="preserve"> </w:t>
            </w:r>
            <w:r>
              <w:rPr>
                <w:w w:val="105"/>
                <w:sz w:val="15"/>
              </w:rPr>
              <w:t>2.</w:t>
            </w:r>
            <w:hyperlink r:id="rId16">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17">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18">
              <w:r>
                <w:rPr>
                  <w:w w:val="105"/>
                  <w:sz w:val="15"/>
                </w:rPr>
                <w:t>http://www/vasnecov/ru</w:t>
              </w:r>
            </w:hyperlink>
          </w:p>
        </w:tc>
      </w:tr>
      <w:tr w:rsidR="001724CB"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1.4.</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45" w:lineRule="auto"/>
              <w:ind w:left="72" w:right="576"/>
            </w:pPr>
            <w:r w:rsidRPr="00815C2D">
              <w:rPr>
                <w:rFonts w:ascii="Times New Roman" w:eastAsia="Times New Roman" w:hAnsi="Times New Roman"/>
                <w:b/>
                <w:color w:val="000000"/>
                <w:w w:val="97"/>
                <w:sz w:val="16"/>
                <w:lang w:val="ru-RU"/>
              </w:rPr>
              <w:t xml:space="preserve">Пропорции — соотношение частей и целого. Развитие аналитических навыков сравнения пропорций. </w:t>
            </w:r>
            <w:r>
              <w:rPr>
                <w:rFonts w:ascii="Times New Roman" w:eastAsia="Times New Roman" w:hAnsi="Times New Roman"/>
                <w:b/>
                <w:color w:val="000000"/>
                <w:w w:val="97"/>
                <w:sz w:val="16"/>
              </w:rPr>
              <w:t>Выразительные свойства пропорций. Рисунки различных птиц.</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Pr>
                <w:w w:val="105"/>
                <w:sz w:val="15"/>
              </w:rPr>
              <w:t>1.</w:t>
            </w:r>
            <w:hyperlink r:id="rId19">
              <w:r>
                <w:rPr>
                  <w:w w:val="105"/>
                  <w:sz w:val="15"/>
                </w:rPr>
                <w:t>http://ru/wikipedia/org/wiki</w:t>
              </w:r>
            </w:hyperlink>
            <w:r>
              <w:rPr>
                <w:spacing w:val="1"/>
                <w:w w:val="105"/>
                <w:sz w:val="15"/>
              </w:rPr>
              <w:t xml:space="preserve"> </w:t>
            </w:r>
            <w:r>
              <w:rPr>
                <w:w w:val="105"/>
                <w:sz w:val="15"/>
              </w:rPr>
              <w:t>2.</w:t>
            </w:r>
            <w:hyperlink r:id="rId20">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21">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22">
              <w:r>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lastRenderedPageBreak/>
              <w:t>1.5.</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Рисунок с натуры простого предмета.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Pr>
                <w:w w:val="105"/>
                <w:sz w:val="15"/>
              </w:rPr>
              <w:t>1.</w:t>
            </w:r>
            <w:hyperlink r:id="rId23">
              <w:r>
                <w:rPr>
                  <w:w w:val="105"/>
                  <w:sz w:val="15"/>
                </w:rPr>
                <w:t>http://ru/wikipedia/org/wiki</w:t>
              </w:r>
            </w:hyperlink>
            <w:r>
              <w:rPr>
                <w:spacing w:val="1"/>
                <w:w w:val="105"/>
                <w:sz w:val="15"/>
              </w:rPr>
              <w:t xml:space="preserve"> </w:t>
            </w:r>
            <w:r>
              <w:rPr>
                <w:w w:val="105"/>
                <w:sz w:val="15"/>
              </w:rPr>
              <w:t>2.</w:t>
            </w:r>
            <w:hyperlink r:id="rId24">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25">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26">
              <w:r>
                <w:rPr>
                  <w:w w:val="105"/>
                  <w:sz w:val="15"/>
                </w:rPr>
                <w:t>http://www/vasnecov/ru</w:t>
              </w:r>
            </w:hyperlink>
          </w:p>
        </w:tc>
      </w:tr>
    </w:tbl>
    <w:tbl>
      <w:tblPr>
        <w:tblpPr w:leftFromText="180" w:rightFromText="180" w:vertAnchor="page" w:horzAnchor="margin" w:tblpY="1327"/>
        <w:tblW w:w="0" w:type="auto"/>
        <w:tblLayout w:type="fixed"/>
        <w:tblLook w:val="04A0" w:firstRow="1" w:lastRow="0" w:firstColumn="1" w:lastColumn="0" w:noHBand="0" w:noVBand="1"/>
      </w:tblPr>
      <w:tblGrid>
        <w:gridCol w:w="468"/>
        <w:gridCol w:w="10650"/>
        <w:gridCol w:w="528"/>
        <w:gridCol w:w="1106"/>
        <w:gridCol w:w="1140"/>
        <w:gridCol w:w="1610"/>
      </w:tblGrid>
      <w:tr w:rsidR="001724CB" w:rsidRPr="00801D86" w:rsidTr="001724CB">
        <w:trPr>
          <w:trHeight w:hRule="exac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lastRenderedPageBreak/>
              <w:t>1.6.</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45" w:lineRule="auto"/>
              <w:ind w:left="72" w:right="144"/>
              <w:rPr>
                <w:lang w:val="ru-RU"/>
              </w:rPr>
            </w:pPr>
            <w:r w:rsidRPr="00815C2D">
              <w:rPr>
                <w:rFonts w:ascii="Times New Roman" w:eastAsia="Times New Roman" w:hAnsi="Times New Roman"/>
                <w:b/>
                <w:color w:val="000000"/>
                <w:w w:val="97"/>
                <w:sz w:val="16"/>
                <w:lang w:val="ru-RU"/>
              </w:rPr>
              <w:t>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sidRPr="001724CB">
              <w:rPr>
                <w:w w:val="105"/>
                <w:sz w:val="15"/>
                <w:lang w:val="en-US"/>
              </w:rPr>
              <w:t>1.</w:t>
            </w:r>
            <w:hyperlink r:id="rId27">
              <w:r w:rsidRPr="001724CB">
                <w:rPr>
                  <w:w w:val="105"/>
                  <w:sz w:val="15"/>
                  <w:lang w:val="en-US"/>
                </w:rPr>
                <w:t>http://ru/wikipedia/org/wiki</w:t>
              </w:r>
            </w:hyperlink>
            <w:r w:rsidRPr="001724CB">
              <w:rPr>
                <w:spacing w:val="1"/>
                <w:w w:val="105"/>
                <w:sz w:val="15"/>
                <w:lang w:val="en-US"/>
              </w:rPr>
              <w:t xml:space="preserve"> </w:t>
            </w:r>
            <w:r w:rsidRPr="001724CB">
              <w:rPr>
                <w:w w:val="105"/>
                <w:sz w:val="15"/>
                <w:lang w:val="en-US"/>
              </w:rPr>
              <w:t>2.</w:t>
            </w:r>
            <w:hyperlink r:id="rId28">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29">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30">
              <w:r>
                <w:rPr>
                  <w:w w:val="105"/>
                  <w:sz w:val="15"/>
                </w:rPr>
                <w:t>http://www/vasnecov/ru</w:t>
              </w:r>
            </w:hyperlink>
          </w:p>
        </w:tc>
      </w:tr>
      <w:tr w:rsidR="001724CB" w:rsidRPr="00801D86" w:rsidTr="001724CB">
        <w:trPr>
          <w:trHeight w:hRule="exac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1.7.</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45" w:lineRule="auto"/>
              <w:ind w:left="72" w:right="1296"/>
              <w:rPr>
                <w:lang w:val="ru-RU"/>
              </w:rPr>
            </w:pPr>
            <w:r w:rsidRPr="00815C2D">
              <w:rPr>
                <w:rFonts w:ascii="Times New Roman" w:eastAsia="Times New Roman" w:hAnsi="Times New Roman"/>
                <w:b/>
                <w:color w:val="000000"/>
                <w:w w:val="97"/>
                <w:sz w:val="16"/>
                <w:lang w:val="ru-RU"/>
              </w:rPr>
              <w:t>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71" w:line="266" w:lineRule="auto"/>
              <w:ind w:left="88"/>
              <w:rPr>
                <w:sz w:val="15"/>
              </w:rPr>
            </w:pPr>
            <w:r w:rsidRPr="001724CB">
              <w:rPr>
                <w:w w:val="105"/>
                <w:sz w:val="15"/>
                <w:lang w:val="en-US"/>
              </w:rPr>
              <w:t>1.</w:t>
            </w:r>
            <w:hyperlink r:id="rId31">
              <w:r w:rsidRPr="001724CB">
                <w:rPr>
                  <w:w w:val="105"/>
                  <w:sz w:val="15"/>
                  <w:lang w:val="en-US"/>
                </w:rPr>
                <w:t>http://ru/wikipedia/org/wiki</w:t>
              </w:r>
            </w:hyperlink>
            <w:r w:rsidRPr="001724CB">
              <w:rPr>
                <w:spacing w:val="1"/>
                <w:w w:val="105"/>
                <w:sz w:val="15"/>
                <w:lang w:val="en-US"/>
              </w:rPr>
              <w:t xml:space="preserve"> </w:t>
            </w:r>
            <w:r w:rsidRPr="001724CB">
              <w:rPr>
                <w:w w:val="105"/>
                <w:sz w:val="15"/>
                <w:lang w:val="en-US"/>
              </w:rPr>
              <w:t>2.</w:t>
            </w:r>
            <w:hyperlink r:id="rId32">
              <w:r w:rsidRPr="00DA5FB4">
                <w:rPr>
                  <w:w w:val="105"/>
                  <w:sz w:val="15"/>
                  <w:lang w:val="en-US"/>
                </w:rPr>
                <w:t>http://moikompas/ru/tags/plastilin</w:t>
              </w:r>
            </w:hyperlink>
            <w:r w:rsidRPr="00DA5FB4">
              <w:rPr>
                <w:spacing w:val="1"/>
                <w:w w:val="105"/>
                <w:sz w:val="15"/>
                <w:lang w:val="en-US"/>
              </w:rPr>
              <w:t xml:space="preserve"> </w:t>
            </w:r>
            <w:r w:rsidRPr="00DA5FB4">
              <w:rPr>
                <w:spacing w:val="-2"/>
                <w:w w:val="105"/>
                <w:sz w:val="15"/>
                <w:lang w:val="en-US"/>
              </w:rPr>
              <w:t>3.</w:t>
            </w:r>
            <w:hyperlink r:id="rId33">
              <w:r w:rsidRPr="00DA5FB4">
                <w:rPr>
                  <w:spacing w:val="-2"/>
                  <w:w w:val="105"/>
                  <w:sz w:val="15"/>
                  <w:lang w:val="en-US"/>
                </w:rPr>
                <w:t>http://art.thelib.ru/culture/pictures/iskusstvo_yaponii.html</w:t>
              </w:r>
            </w:hyperlink>
            <w:r w:rsidRPr="00DA5FB4">
              <w:rPr>
                <w:spacing w:val="-1"/>
                <w:w w:val="105"/>
                <w:sz w:val="15"/>
                <w:lang w:val="en-US"/>
              </w:rPr>
              <w:t xml:space="preserve"> </w:t>
            </w:r>
            <w:r w:rsidRPr="00DA5FB4">
              <w:rPr>
                <w:w w:val="105"/>
                <w:sz w:val="15"/>
                <w:lang w:val="en-US"/>
              </w:rPr>
              <w:t>4.http://www.orientmuseum. ru/art</w:t>
            </w:r>
            <w:r w:rsidRPr="00DA5FB4">
              <w:rPr>
                <w:spacing w:val="1"/>
                <w:w w:val="105"/>
                <w:sz w:val="15"/>
                <w:lang w:val="en-US"/>
              </w:rPr>
              <w:t xml:space="preserve"> </w:t>
            </w:r>
            <w:r w:rsidRPr="00DA5FB4">
              <w:rPr>
                <w:w w:val="105"/>
                <w:sz w:val="15"/>
                <w:lang w:val="en-US"/>
              </w:rPr>
              <w:t>5.</w:t>
            </w:r>
            <w:hyperlink r:id="rId34">
              <w:r>
                <w:rPr>
                  <w:w w:val="105"/>
                  <w:sz w:val="15"/>
                </w:rPr>
                <w:t>http://www/vasnecov/ru</w:t>
              </w:r>
            </w:hyperlink>
          </w:p>
        </w:tc>
      </w:tr>
      <w:tr w:rsidR="00875890" w:rsidTr="001724CB">
        <w:trPr>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1724CB">
            <w:pPr>
              <w:autoSpaceDE w:val="0"/>
              <w:autoSpaceDN w:val="0"/>
              <w:spacing w:before="78" w:after="0" w:line="230" w:lineRule="auto"/>
              <w:ind w:left="72"/>
            </w:pPr>
            <w:r>
              <w:rPr>
                <w:rFonts w:ascii="Times New Roman" w:eastAsia="Times New Roman" w:hAnsi="Times New Roman"/>
                <w:color w:val="000000"/>
                <w:w w:val="97"/>
                <w:sz w:val="16"/>
              </w:rPr>
              <w:t>Итого по модулю 1</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Pr="001724CB" w:rsidRDefault="001724CB" w:rsidP="001724CB">
            <w:pPr>
              <w:rPr>
                <w:lang w:val="ru-RU"/>
              </w:rPr>
            </w:pPr>
            <w:r>
              <w:rPr>
                <w:lang w:val="ru-RU"/>
              </w:rPr>
              <w:t>7</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75890" w:rsidRDefault="00875890" w:rsidP="001724CB"/>
        </w:tc>
      </w:tr>
      <w:tr w:rsidR="00875890" w:rsidTr="001724CB">
        <w:trPr>
          <w:trHeight w:hRule="exact" w:val="350"/>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875890" w:rsidRDefault="00875890" w:rsidP="001724CB">
            <w:pPr>
              <w:autoSpaceDE w:val="0"/>
              <w:autoSpaceDN w:val="0"/>
              <w:spacing w:before="78" w:after="0" w:line="230" w:lineRule="auto"/>
              <w:ind w:left="72"/>
            </w:pPr>
            <w:r>
              <w:rPr>
                <w:rFonts w:ascii="Times New Roman" w:eastAsia="Times New Roman" w:hAnsi="Times New Roman"/>
                <w:color w:val="000000"/>
                <w:w w:val="97"/>
                <w:sz w:val="16"/>
              </w:rPr>
              <w:t>Модуль 2.</w:t>
            </w:r>
            <w:r>
              <w:rPr>
                <w:rFonts w:ascii="Times New Roman" w:eastAsia="Times New Roman" w:hAnsi="Times New Roman"/>
                <w:b/>
                <w:color w:val="000000"/>
                <w:w w:val="97"/>
                <w:sz w:val="16"/>
              </w:rPr>
              <w:t xml:space="preserve"> Живопись</w:t>
            </w:r>
          </w:p>
        </w:tc>
      </w:tr>
      <w:tr w:rsidR="001724CB" w:rsidRPr="00801D86" w:rsidTr="001724CB">
        <w:trPr>
          <w:trHeight w:val="2137"/>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4" w:after="0" w:line="230" w:lineRule="auto"/>
              <w:jc w:val="center"/>
            </w:pPr>
            <w:r>
              <w:rPr>
                <w:rFonts w:ascii="Times New Roman" w:eastAsia="Times New Roman" w:hAnsi="Times New Roman"/>
                <w:color w:val="000000"/>
                <w:w w:val="97"/>
                <w:sz w:val="16"/>
              </w:rPr>
              <w:t>2.1.</w:t>
            </w:r>
          </w:p>
        </w:tc>
        <w:tc>
          <w:tcPr>
            <w:tcW w:w="1065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4" w:after="0" w:line="230" w:lineRule="auto"/>
              <w:ind w:left="72"/>
              <w:rPr>
                <w:lang w:val="ru-RU"/>
              </w:rPr>
            </w:pPr>
            <w:r w:rsidRPr="00815C2D">
              <w:rPr>
                <w:rFonts w:ascii="Times New Roman" w:eastAsia="Times New Roman" w:hAnsi="Times New Roman"/>
                <w:b/>
                <w:color w:val="000000"/>
                <w:w w:val="97"/>
                <w:sz w:val="16"/>
                <w:lang w:val="ru-RU"/>
              </w:rPr>
              <w:t>Цвета основные и составные. Развитие навыков смешивания красок и получения нового цвета.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5"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35">
              <w:r w:rsidRPr="00AF554A">
                <w:rPr>
                  <w:w w:val="105"/>
                  <w:sz w:val="15"/>
                </w:rPr>
                <w:t>http://ru/wikipedia/org/wiki</w:t>
              </w:r>
            </w:hyperlink>
            <w:r w:rsidRPr="00AF554A">
              <w:rPr>
                <w:spacing w:val="1"/>
                <w:w w:val="105"/>
                <w:sz w:val="15"/>
              </w:rPr>
              <w:t xml:space="preserve"> </w:t>
            </w:r>
            <w:r w:rsidRPr="00AF554A">
              <w:rPr>
                <w:w w:val="105"/>
                <w:sz w:val="15"/>
              </w:rPr>
              <w:t>2.</w:t>
            </w:r>
            <w:hyperlink r:id="rId36">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37">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38">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2.2.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Приёмы работы гуашью. Разный характер мазков и движений кистью.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39">
              <w:r w:rsidRPr="00AF554A">
                <w:rPr>
                  <w:w w:val="105"/>
                  <w:sz w:val="15"/>
                </w:rPr>
                <w:t>http://ru/wikipedia/org/wiki</w:t>
              </w:r>
            </w:hyperlink>
            <w:r w:rsidRPr="00AF554A">
              <w:rPr>
                <w:spacing w:val="1"/>
                <w:w w:val="105"/>
                <w:sz w:val="15"/>
              </w:rPr>
              <w:t xml:space="preserve"> </w:t>
            </w:r>
            <w:r w:rsidRPr="00AF554A">
              <w:rPr>
                <w:w w:val="105"/>
                <w:sz w:val="15"/>
              </w:rPr>
              <w:t>2.</w:t>
            </w:r>
            <w:hyperlink r:id="rId40">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41">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42">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lastRenderedPageBreak/>
              <w:t>2.3.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Пастозное, плотное и прозрачное нанесение краски.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43">
              <w:r w:rsidRPr="00AF554A">
                <w:rPr>
                  <w:w w:val="105"/>
                  <w:sz w:val="15"/>
                </w:rPr>
                <w:t>http://ru/wikipedia/org/wiki</w:t>
              </w:r>
            </w:hyperlink>
            <w:r w:rsidRPr="00AF554A">
              <w:rPr>
                <w:spacing w:val="1"/>
                <w:w w:val="105"/>
                <w:sz w:val="15"/>
              </w:rPr>
              <w:t xml:space="preserve"> </w:t>
            </w:r>
            <w:r w:rsidRPr="00AF554A">
              <w:rPr>
                <w:w w:val="105"/>
                <w:sz w:val="15"/>
              </w:rPr>
              <w:t>2.</w:t>
            </w:r>
            <w:hyperlink r:id="rId44">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45">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46">
              <w:r w:rsidRPr="00AF554A">
                <w:rPr>
                  <w:w w:val="105"/>
                  <w:sz w:val="15"/>
                </w:rPr>
                <w:t>http://www/vasnecov/ru</w:t>
              </w:r>
            </w:hyperlink>
          </w:p>
        </w:tc>
      </w:tr>
      <w:tr w:rsidR="001724CB"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2.4.</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sidRPr="00815C2D">
              <w:rPr>
                <w:rFonts w:ascii="Times New Roman" w:eastAsia="Times New Roman" w:hAnsi="Times New Roman"/>
                <w:b/>
                <w:color w:val="000000"/>
                <w:w w:val="97"/>
                <w:sz w:val="16"/>
                <w:lang w:val="ru-RU"/>
              </w:rPr>
              <w:t xml:space="preserve">Акварель и её свойства. Акварельные кисти. </w:t>
            </w:r>
            <w:r>
              <w:rPr>
                <w:rFonts w:ascii="Times New Roman" w:eastAsia="Times New Roman" w:hAnsi="Times New Roman"/>
                <w:b/>
                <w:color w:val="000000"/>
                <w:w w:val="97"/>
                <w:sz w:val="16"/>
              </w:rPr>
              <w:t>Приёмы работы акварелью.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47">
              <w:r w:rsidRPr="00AF554A">
                <w:rPr>
                  <w:w w:val="105"/>
                  <w:sz w:val="15"/>
                </w:rPr>
                <w:t>http://ru/wikipedia/org/wiki</w:t>
              </w:r>
            </w:hyperlink>
            <w:r w:rsidRPr="00AF554A">
              <w:rPr>
                <w:spacing w:val="1"/>
                <w:w w:val="105"/>
                <w:sz w:val="15"/>
              </w:rPr>
              <w:t xml:space="preserve"> </w:t>
            </w:r>
            <w:r w:rsidRPr="00AF554A">
              <w:rPr>
                <w:w w:val="105"/>
                <w:sz w:val="15"/>
              </w:rPr>
              <w:t>2.</w:t>
            </w:r>
            <w:hyperlink r:id="rId48">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49">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50">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2.5.</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Цвета тёплый и холодный (цветовой контраст).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51">
              <w:r w:rsidRPr="00AF554A">
                <w:rPr>
                  <w:w w:val="105"/>
                  <w:sz w:val="15"/>
                </w:rPr>
                <w:t>http://ru/wikipedia/org/wiki</w:t>
              </w:r>
            </w:hyperlink>
            <w:r w:rsidRPr="00AF554A">
              <w:rPr>
                <w:spacing w:val="1"/>
                <w:w w:val="105"/>
                <w:sz w:val="15"/>
              </w:rPr>
              <w:t xml:space="preserve"> </w:t>
            </w:r>
            <w:r w:rsidRPr="00AF554A">
              <w:rPr>
                <w:w w:val="105"/>
                <w:sz w:val="15"/>
              </w:rPr>
              <w:t>2.</w:t>
            </w:r>
            <w:hyperlink r:id="rId52">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53">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54">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2.6.</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Цвета тёмный и светлый (тональные отношения).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55">
              <w:r w:rsidRPr="00AF554A">
                <w:rPr>
                  <w:w w:val="105"/>
                  <w:sz w:val="15"/>
                </w:rPr>
                <w:t>http://ru/wikipedia/org/wiki</w:t>
              </w:r>
            </w:hyperlink>
            <w:r w:rsidRPr="00AF554A">
              <w:rPr>
                <w:spacing w:val="1"/>
                <w:w w:val="105"/>
                <w:sz w:val="15"/>
              </w:rPr>
              <w:t xml:space="preserve"> </w:t>
            </w:r>
            <w:r w:rsidRPr="00AF554A">
              <w:rPr>
                <w:w w:val="105"/>
                <w:sz w:val="15"/>
              </w:rPr>
              <w:t>2.</w:t>
            </w:r>
            <w:hyperlink r:id="rId56">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57">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58">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lastRenderedPageBreak/>
              <w:t>2.7.</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Затемнение цвета с помощью тёмной краски и разбеление цвета. Эмоциональная выразительность цветовых состояний и отношений.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59">
              <w:r w:rsidRPr="00AF554A">
                <w:rPr>
                  <w:w w:val="105"/>
                  <w:sz w:val="15"/>
                </w:rPr>
                <w:t>http://ru/wikipedia/org/wiki</w:t>
              </w:r>
            </w:hyperlink>
            <w:r w:rsidRPr="00AF554A">
              <w:rPr>
                <w:spacing w:val="1"/>
                <w:w w:val="105"/>
                <w:sz w:val="15"/>
              </w:rPr>
              <w:t xml:space="preserve"> </w:t>
            </w:r>
            <w:r w:rsidRPr="00AF554A">
              <w:rPr>
                <w:w w:val="105"/>
                <w:sz w:val="15"/>
              </w:rPr>
              <w:t>2.</w:t>
            </w:r>
            <w:hyperlink r:id="rId60">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61">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62">
              <w:r w:rsidRPr="00AF554A">
                <w:rPr>
                  <w:w w:val="105"/>
                  <w:sz w:val="15"/>
                </w:rPr>
                <w:t>http://www/vasnecov/ru</w:t>
              </w:r>
            </w:hyperlink>
          </w:p>
        </w:tc>
      </w:tr>
      <w:tr w:rsidR="001724CB"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2.8.</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ind w:left="72"/>
            </w:pPr>
            <w:r w:rsidRPr="00815C2D">
              <w:rPr>
                <w:rFonts w:ascii="Times New Roman" w:eastAsia="Times New Roman" w:hAnsi="Times New Roman"/>
                <w:b/>
                <w:color w:val="000000"/>
                <w:w w:val="97"/>
                <w:sz w:val="16"/>
                <w:lang w:val="ru-RU"/>
              </w:rPr>
              <w:t xml:space="preserve">Цвет открытый — звонкий и цвет приглушённый — тихий. </w:t>
            </w:r>
            <w:r>
              <w:rPr>
                <w:rFonts w:ascii="Times New Roman" w:eastAsia="Times New Roman" w:hAnsi="Times New Roman"/>
                <w:b/>
                <w:color w:val="000000"/>
                <w:w w:val="97"/>
                <w:sz w:val="16"/>
              </w:rPr>
              <w:t>Эмоциональная выразительность цвета.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63">
              <w:r w:rsidRPr="00AF554A">
                <w:rPr>
                  <w:w w:val="105"/>
                  <w:sz w:val="15"/>
                </w:rPr>
                <w:t>http://ru/wikipedia/org/wiki</w:t>
              </w:r>
            </w:hyperlink>
            <w:r w:rsidRPr="00AF554A">
              <w:rPr>
                <w:spacing w:val="1"/>
                <w:w w:val="105"/>
                <w:sz w:val="15"/>
              </w:rPr>
              <w:t xml:space="preserve"> </w:t>
            </w:r>
            <w:r w:rsidRPr="00AF554A">
              <w:rPr>
                <w:w w:val="105"/>
                <w:sz w:val="15"/>
              </w:rPr>
              <w:t>2.</w:t>
            </w:r>
            <w:hyperlink r:id="rId64">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65">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66">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2.9.</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45" w:lineRule="auto"/>
              <w:ind w:left="72" w:right="432"/>
              <w:rPr>
                <w:lang w:val="ru-RU"/>
              </w:rPr>
            </w:pPr>
            <w:r w:rsidRPr="00815C2D">
              <w:rPr>
                <w:rFonts w:ascii="Times New Roman" w:eastAsia="Times New Roman" w:hAnsi="Times New Roman"/>
                <w:b/>
                <w:color w:val="000000"/>
                <w:w w:val="97"/>
                <w:sz w:val="16"/>
                <w:lang w:val="ru-RU"/>
              </w:rPr>
              <w:t>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AF554A">
              <w:rPr>
                <w:w w:val="105"/>
                <w:sz w:val="15"/>
              </w:rPr>
              <w:t>1.</w:t>
            </w:r>
            <w:hyperlink r:id="rId67">
              <w:r w:rsidRPr="00AF554A">
                <w:rPr>
                  <w:w w:val="105"/>
                  <w:sz w:val="15"/>
                </w:rPr>
                <w:t>http://ru/wikipedia/org/wiki</w:t>
              </w:r>
            </w:hyperlink>
            <w:r w:rsidRPr="00AF554A">
              <w:rPr>
                <w:spacing w:val="1"/>
                <w:w w:val="105"/>
                <w:sz w:val="15"/>
              </w:rPr>
              <w:t xml:space="preserve"> </w:t>
            </w:r>
            <w:r w:rsidRPr="00AF554A">
              <w:rPr>
                <w:w w:val="105"/>
                <w:sz w:val="15"/>
              </w:rPr>
              <w:t>2.</w:t>
            </w:r>
            <w:hyperlink r:id="rId68">
              <w:r w:rsidRPr="00AF554A">
                <w:rPr>
                  <w:w w:val="105"/>
                  <w:sz w:val="15"/>
                </w:rPr>
                <w:t>http://moikompas/ru/tags/plastilin</w:t>
              </w:r>
            </w:hyperlink>
            <w:r w:rsidRPr="00AF554A">
              <w:rPr>
                <w:spacing w:val="1"/>
                <w:w w:val="105"/>
                <w:sz w:val="15"/>
              </w:rPr>
              <w:t xml:space="preserve"> </w:t>
            </w:r>
            <w:r w:rsidRPr="00AF554A">
              <w:rPr>
                <w:spacing w:val="-2"/>
                <w:w w:val="105"/>
                <w:sz w:val="15"/>
              </w:rPr>
              <w:t>3.</w:t>
            </w:r>
            <w:hyperlink r:id="rId69">
              <w:r w:rsidRPr="00AF554A">
                <w:rPr>
                  <w:spacing w:val="-2"/>
                  <w:w w:val="105"/>
                  <w:sz w:val="15"/>
                </w:rPr>
                <w:t>http://art.thelib.ru/culture/pictures/iskusstvo_yaponii.html</w:t>
              </w:r>
            </w:hyperlink>
            <w:r w:rsidRPr="00AF554A">
              <w:rPr>
                <w:spacing w:val="-1"/>
                <w:w w:val="105"/>
                <w:sz w:val="15"/>
              </w:rPr>
              <w:t xml:space="preserve"> </w:t>
            </w:r>
            <w:r w:rsidRPr="00AF554A">
              <w:rPr>
                <w:w w:val="105"/>
                <w:sz w:val="15"/>
              </w:rPr>
              <w:t>4.http://www.orientmuseum. ru/art</w:t>
            </w:r>
            <w:r w:rsidRPr="00AF554A">
              <w:rPr>
                <w:spacing w:val="1"/>
                <w:w w:val="105"/>
                <w:sz w:val="15"/>
              </w:rPr>
              <w:t xml:space="preserve"> </w:t>
            </w:r>
            <w:r w:rsidRPr="00AF554A">
              <w:rPr>
                <w:w w:val="105"/>
                <w:sz w:val="15"/>
              </w:rPr>
              <w:t>5.</w:t>
            </w:r>
            <w:hyperlink r:id="rId70">
              <w:r w:rsidRPr="00AF554A">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2.10.</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Произведения художника-мариниста И. К. Айвазовского.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6F0806">
              <w:rPr>
                <w:w w:val="105"/>
                <w:sz w:val="15"/>
              </w:rPr>
              <w:t>1.</w:t>
            </w:r>
            <w:hyperlink r:id="rId71">
              <w:r w:rsidRPr="006F0806">
                <w:rPr>
                  <w:w w:val="105"/>
                  <w:sz w:val="15"/>
                </w:rPr>
                <w:t>http://ru/wikipedia/org/wiki</w:t>
              </w:r>
            </w:hyperlink>
            <w:r w:rsidRPr="006F0806">
              <w:rPr>
                <w:spacing w:val="1"/>
                <w:w w:val="105"/>
                <w:sz w:val="15"/>
              </w:rPr>
              <w:t xml:space="preserve"> </w:t>
            </w:r>
            <w:r w:rsidRPr="006F0806">
              <w:rPr>
                <w:w w:val="105"/>
                <w:sz w:val="15"/>
              </w:rPr>
              <w:t>2.</w:t>
            </w:r>
            <w:hyperlink r:id="rId72">
              <w:r w:rsidRPr="006F0806">
                <w:rPr>
                  <w:w w:val="105"/>
                  <w:sz w:val="15"/>
                </w:rPr>
                <w:t>http://moikompas/ru/tags/plastilin</w:t>
              </w:r>
            </w:hyperlink>
            <w:r w:rsidRPr="006F0806">
              <w:rPr>
                <w:spacing w:val="1"/>
                <w:w w:val="105"/>
                <w:sz w:val="15"/>
              </w:rPr>
              <w:t xml:space="preserve"> </w:t>
            </w:r>
            <w:r w:rsidRPr="006F0806">
              <w:rPr>
                <w:spacing w:val="-2"/>
                <w:w w:val="105"/>
                <w:sz w:val="15"/>
              </w:rPr>
              <w:t>3.</w:t>
            </w:r>
            <w:hyperlink r:id="rId73">
              <w:r w:rsidRPr="006F0806">
                <w:rPr>
                  <w:spacing w:val="-2"/>
                  <w:w w:val="105"/>
                  <w:sz w:val="15"/>
                </w:rPr>
                <w:t>http://art.thelib.ru/culture/pictures/iskusstvo_yaponii.html</w:t>
              </w:r>
            </w:hyperlink>
            <w:r w:rsidRPr="006F0806">
              <w:rPr>
                <w:spacing w:val="-1"/>
                <w:w w:val="105"/>
                <w:sz w:val="15"/>
              </w:rPr>
              <w:t xml:space="preserve"> </w:t>
            </w:r>
            <w:r w:rsidRPr="006F0806">
              <w:rPr>
                <w:w w:val="105"/>
                <w:sz w:val="15"/>
              </w:rPr>
              <w:t>4.http://www.orientmuseum. ru/art</w:t>
            </w:r>
            <w:r w:rsidRPr="006F0806">
              <w:rPr>
                <w:spacing w:val="1"/>
                <w:w w:val="105"/>
                <w:sz w:val="15"/>
              </w:rPr>
              <w:t xml:space="preserve"> </w:t>
            </w:r>
            <w:r w:rsidRPr="006F0806">
              <w:rPr>
                <w:w w:val="105"/>
                <w:sz w:val="15"/>
              </w:rPr>
              <w:t>5.</w:t>
            </w:r>
            <w:hyperlink r:id="rId74">
              <w:r w:rsidRPr="006F0806">
                <w:rPr>
                  <w:w w:val="105"/>
                  <w:sz w:val="15"/>
                </w:rPr>
                <w:t>http://www/vasnecov/ru</w:t>
              </w:r>
            </w:hyperlink>
          </w:p>
        </w:tc>
      </w:tr>
      <w:tr w:rsidR="001724CB"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lastRenderedPageBreak/>
              <w:t>2.11.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sidRPr="00815C2D">
              <w:rPr>
                <w:rFonts w:ascii="Times New Roman" w:eastAsia="Times New Roman" w:hAnsi="Times New Roman"/>
                <w:b/>
                <w:color w:val="000000"/>
                <w:w w:val="97"/>
                <w:sz w:val="16"/>
                <w:lang w:val="ru-RU"/>
              </w:rPr>
              <w:t xml:space="preserve">Изображение сказочного персонажа с ярко выраженным характером. </w:t>
            </w:r>
            <w:r>
              <w:rPr>
                <w:rFonts w:ascii="Times New Roman" w:eastAsia="Times New Roman" w:hAnsi="Times New Roman"/>
                <w:b/>
                <w:color w:val="000000"/>
                <w:w w:val="97"/>
                <w:sz w:val="16"/>
              </w:rPr>
              <w:t>Образ мужской или женский.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A2A0C">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6F0806">
              <w:rPr>
                <w:w w:val="105"/>
                <w:sz w:val="15"/>
              </w:rPr>
              <w:t>1.</w:t>
            </w:r>
            <w:hyperlink r:id="rId75">
              <w:r w:rsidRPr="006F0806">
                <w:rPr>
                  <w:w w:val="105"/>
                  <w:sz w:val="15"/>
                </w:rPr>
                <w:t>http://ru/wikipedia/org/wiki</w:t>
              </w:r>
            </w:hyperlink>
            <w:r w:rsidRPr="006F0806">
              <w:rPr>
                <w:spacing w:val="1"/>
                <w:w w:val="105"/>
                <w:sz w:val="15"/>
              </w:rPr>
              <w:t xml:space="preserve"> </w:t>
            </w:r>
            <w:r w:rsidRPr="006F0806">
              <w:rPr>
                <w:w w:val="105"/>
                <w:sz w:val="15"/>
              </w:rPr>
              <w:t>2.</w:t>
            </w:r>
            <w:hyperlink r:id="rId76">
              <w:r w:rsidRPr="006F0806">
                <w:rPr>
                  <w:w w:val="105"/>
                  <w:sz w:val="15"/>
                </w:rPr>
                <w:t>http://moikompas/ru/tags/plastilin</w:t>
              </w:r>
            </w:hyperlink>
            <w:r w:rsidRPr="006F0806">
              <w:rPr>
                <w:spacing w:val="1"/>
                <w:w w:val="105"/>
                <w:sz w:val="15"/>
              </w:rPr>
              <w:t xml:space="preserve"> </w:t>
            </w:r>
            <w:r w:rsidRPr="006F0806">
              <w:rPr>
                <w:spacing w:val="-2"/>
                <w:w w:val="105"/>
                <w:sz w:val="15"/>
              </w:rPr>
              <w:t>3.</w:t>
            </w:r>
            <w:hyperlink r:id="rId77">
              <w:r w:rsidRPr="006F0806">
                <w:rPr>
                  <w:spacing w:val="-2"/>
                  <w:w w:val="105"/>
                  <w:sz w:val="15"/>
                </w:rPr>
                <w:t>http://art.thelib.ru/culture/pictures/iskusstvo_yaponii.html</w:t>
              </w:r>
            </w:hyperlink>
            <w:r w:rsidRPr="006F0806">
              <w:rPr>
                <w:spacing w:val="-1"/>
                <w:w w:val="105"/>
                <w:sz w:val="15"/>
              </w:rPr>
              <w:t xml:space="preserve"> </w:t>
            </w:r>
            <w:r w:rsidRPr="006F0806">
              <w:rPr>
                <w:w w:val="105"/>
                <w:sz w:val="15"/>
              </w:rPr>
              <w:t>4.http://www.orientmuseum. ru/art</w:t>
            </w:r>
            <w:r w:rsidRPr="006F0806">
              <w:rPr>
                <w:spacing w:val="1"/>
                <w:w w:val="105"/>
                <w:sz w:val="15"/>
              </w:rPr>
              <w:t xml:space="preserve"> </w:t>
            </w:r>
            <w:r w:rsidRPr="006F0806">
              <w:rPr>
                <w:w w:val="105"/>
                <w:sz w:val="15"/>
              </w:rPr>
              <w:t>5.</w:t>
            </w:r>
            <w:hyperlink r:id="rId78">
              <w:r w:rsidRPr="006F0806">
                <w:rPr>
                  <w:w w:val="105"/>
                  <w:sz w:val="15"/>
                </w:rPr>
                <w:t>http://www/vasnecov/ru</w:t>
              </w:r>
            </w:hyperlink>
          </w:p>
        </w:tc>
      </w:tr>
      <w:tr w:rsidR="001724CB" w:rsidTr="001724CB">
        <w:trPr>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Итого по модулю 2</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rPr>
                <w:lang w:val="ru-RU"/>
              </w:rPr>
            </w:pPr>
            <w:r>
              <w:rPr>
                <w:lang w:val="ru-RU"/>
              </w:rPr>
              <w:t>11</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r>
      <w:tr w:rsidR="001724CB" w:rsidTr="001724CB">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Модуль 3.</w:t>
            </w:r>
            <w:r>
              <w:rPr>
                <w:rFonts w:ascii="Times New Roman" w:eastAsia="Times New Roman" w:hAnsi="Times New Roman"/>
                <w:b/>
                <w:color w:val="000000"/>
                <w:w w:val="97"/>
                <w:sz w:val="16"/>
              </w:rPr>
              <w:t xml:space="preserve"> Скульптура</w:t>
            </w:r>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3.1.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45" w:lineRule="auto"/>
              <w:ind w:left="72" w:right="1152"/>
              <w:rPr>
                <w:lang w:val="ru-RU"/>
              </w:rPr>
            </w:pPr>
            <w:r w:rsidRPr="00815C2D">
              <w:rPr>
                <w:rFonts w:ascii="Times New Roman" w:eastAsia="Times New Roman" w:hAnsi="Times New Roman"/>
                <w:b/>
                <w:color w:val="000000"/>
                <w:w w:val="97"/>
                <w:sz w:val="16"/>
                <w:lang w:val="ru-RU"/>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местных промыслов).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5236E7">
              <w:rPr>
                <w:w w:val="105"/>
                <w:sz w:val="15"/>
              </w:rPr>
              <w:t>1.</w:t>
            </w:r>
            <w:hyperlink r:id="rId79">
              <w:r w:rsidRPr="005236E7">
                <w:rPr>
                  <w:w w:val="105"/>
                  <w:sz w:val="15"/>
                </w:rPr>
                <w:t>http://ru/wikipedia/org/wiki</w:t>
              </w:r>
            </w:hyperlink>
            <w:r w:rsidRPr="005236E7">
              <w:rPr>
                <w:spacing w:val="1"/>
                <w:w w:val="105"/>
                <w:sz w:val="15"/>
              </w:rPr>
              <w:t xml:space="preserve"> </w:t>
            </w:r>
            <w:r w:rsidRPr="005236E7">
              <w:rPr>
                <w:w w:val="105"/>
                <w:sz w:val="15"/>
              </w:rPr>
              <w:t>2.</w:t>
            </w:r>
            <w:hyperlink r:id="rId80">
              <w:r w:rsidRPr="005236E7">
                <w:rPr>
                  <w:w w:val="105"/>
                  <w:sz w:val="15"/>
                </w:rPr>
                <w:t>http://moikompas/ru/tags/plastilin</w:t>
              </w:r>
            </w:hyperlink>
            <w:r w:rsidRPr="005236E7">
              <w:rPr>
                <w:spacing w:val="1"/>
                <w:w w:val="105"/>
                <w:sz w:val="15"/>
              </w:rPr>
              <w:t xml:space="preserve"> </w:t>
            </w:r>
            <w:r w:rsidRPr="005236E7">
              <w:rPr>
                <w:spacing w:val="-2"/>
                <w:w w:val="105"/>
                <w:sz w:val="15"/>
              </w:rPr>
              <w:t>3.</w:t>
            </w:r>
            <w:hyperlink r:id="rId81">
              <w:r w:rsidRPr="005236E7">
                <w:rPr>
                  <w:spacing w:val="-2"/>
                  <w:w w:val="105"/>
                  <w:sz w:val="15"/>
                </w:rPr>
                <w:t>http://art.thelib.ru/culture/pictures/iskusstvo_yaponii.html</w:t>
              </w:r>
            </w:hyperlink>
            <w:r w:rsidRPr="005236E7">
              <w:rPr>
                <w:spacing w:val="-1"/>
                <w:w w:val="105"/>
                <w:sz w:val="15"/>
              </w:rPr>
              <w:t xml:space="preserve"> </w:t>
            </w:r>
            <w:r w:rsidRPr="005236E7">
              <w:rPr>
                <w:w w:val="105"/>
                <w:sz w:val="15"/>
              </w:rPr>
              <w:t>4.http://www.orientmuseum. ru/art</w:t>
            </w:r>
            <w:r w:rsidRPr="005236E7">
              <w:rPr>
                <w:spacing w:val="1"/>
                <w:w w:val="105"/>
                <w:sz w:val="15"/>
              </w:rPr>
              <w:t xml:space="preserve"> </w:t>
            </w:r>
            <w:r w:rsidRPr="005236E7">
              <w:rPr>
                <w:w w:val="105"/>
                <w:sz w:val="15"/>
              </w:rPr>
              <w:t>5.</w:t>
            </w:r>
            <w:hyperlink r:id="rId82">
              <w:r w:rsidRPr="005236E7">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3.2.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Способ лепки в соответствии с традициями промысла.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5236E7">
              <w:rPr>
                <w:w w:val="105"/>
                <w:sz w:val="15"/>
              </w:rPr>
              <w:t>1.</w:t>
            </w:r>
            <w:hyperlink r:id="rId83">
              <w:r w:rsidRPr="005236E7">
                <w:rPr>
                  <w:w w:val="105"/>
                  <w:sz w:val="15"/>
                </w:rPr>
                <w:t>http://ru/wikipedia/org/wiki</w:t>
              </w:r>
            </w:hyperlink>
            <w:r w:rsidRPr="005236E7">
              <w:rPr>
                <w:spacing w:val="1"/>
                <w:w w:val="105"/>
                <w:sz w:val="15"/>
              </w:rPr>
              <w:t xml:space="preserve"> </w:t>
            </w:r>
            <w:r w:rsidRPr="005236E7">
              <w:rPr>
                <w:w w:val="105"/>
                <w:sz w:val="15"/>
              </w:rPr>
              <w:t>2.</w:t>
            </w:r>
            <w:hyperlink r:id="rId84">
              <w:r w:rsidRPr="005236E7">
                <w:rPr>
                  <w:w w:val="105"/>
                  <w:sz w:val="15"/>
                </w:rPr>
                <w:t>http://moikompas/ru/tags/plastilin</w:t>
              </w:r>
            </w:hyperlink>
            <w:r w:rsidRPr="005236E7">
              <w:rPr>
                <w:spacing w:val="1"/>
                <w:w w:val="105"/>
                <w:sz w:val="15"/>
              </w:rPr>
              <w:t xml:space="preserve"> </w:t>
            </w:r>
            <w:r w:rsidRPr="005236E7">
              <w:rPr>
                <w:spacing w:val="-2"/>
                <w:w w:val="105"/>
                <w:sz w:val="15"/>
              </w:rPr>
              <w:t>3.</w:t>
            </w:r>
            <w:hyperlink r:id="rId85">
              <w:r w:rsidRPr="005236E7">
                <w:rPr>
                  <w:spacing w:val="-2"/>
                  <w:w w:val="105"/>
                  <w:sz w:val="15"/>
                </w:rPr>
                <w:t>http://art.thelib.ru/culture/pictures/iskusstvo_yaponii.html</w:t>
              </w:r>
            </w:hyperlink>
            <w:r w:rsidRPr="005236E7">
              <w:rPr>
                <w:spacing w:val="-1"/>
                <w:w w:val="105"/>
                <w:sz w:val="15"/>
              </w:rPr>
              <w:t xml:space="preserve"> </w:t>
            </w:r>
            <w:r w:rsidRPr="005236E7">
              <w:rPr>
                <w:w w:val="105"/>
                <w:sz w:val="15"/>
              </w:rPr>
              <w:t>4.http://www.orientmuseum. ru/art</w:t>
            </w:r>
            <w:r w:rsidRPr="005236E7">
              <w:rPr>
                <w:spacing w:val="1"/>
                <w:w w:val="105"/>
                <w:sz w:val="15"/>
              </w:rPr>
              <w:t xml:space="preserve"> </w:t>
            </w:r>
            <w:r w:rsidRPr="005236E7">
              <w:rPr>
                <w:w w:val="105"/>
                <w:sz w:val="15"/>
              </w:rPr>
              <w:t>5.</w:t>
            </w:r>
            <w:hyperlink r:id="rId86">
              <w:r w:rsidRPr="005236E7">
                <w:rPr>
                  <w:w w:val="105"/>
                  <w:sz w:val="15"/>
                </w:rPr>
                <w:t>http://www/vasnecov/ru</w:t>
              </w:r>
            </w:hyperlink>
          </w:p>
        </w:tc>
      </w:tr>
      <w:tr w:rsidR="001724CB"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3.3.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45" w:lineRule="auto"/>
              <w:ind w:left="72" w:right="432"/>
            </w:pPr>
            <w:r w:rsidRPr="00815C2D">
              <w:rPr>
                <w:rFonts w:ascii="Times New Roman" w:eastAsia="Times New Roman" w:hAnsi="Times New Roman"/>
                <w:b/>
                <w:color w:val="000000"/>
                <w:w w:val="97"/>
                <w:sz w:val="16"/>
                <w:lang w:val="ru-RU"/>
              </w:rPr>
              <w:t xml:space="preserve">Лепка из пластилина или глины животных с передачей характерной пластики движения. </w:t>
            </w:r>
            <w:r>
              <w:rPr>
                <w:rFonts w:ascii="Times New Roman" w:eastAsia="Times New Roman" w:hAnsi="Times New Roman"/>
                <w:b/>
                <w:color w:val="000000"/>
                <w:w w:val="97"/>
                <w:sz w:val="16"/>
              </w:rPr>
              <w:t>Соблюдение цельности формы, её преобразование и добавление детале.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5236E7">
              <w:rPr>
                <w:w w:val="105"/>
                <w:sz w:val="15"/>
              </w:rPr>
              <w:t>1.</w:t>
            </w:r>
            <w:hyperlink r:id="rId87">
              <w:r w:rsidRPr="005236E7">
                <w:rPr>
                  <w:w w:val="105"/>
                  <w:sz w:val="15"/>
                </w:rPr>
                <w:t>http://ru/wikipedia/org/wiki</w:t>
              </w:r>
            </w:hyperlink>
            <w:r w:rsidRPr="005236E7">
              <w:rPr>
                <w:spacing w:val="1"/>
                <w:w w:val="105"/>
                <w:sz w:val="15"/>
              </w:rPr>
              <w:t xml:space="preserve"> </w:t>
            </w:r>
            <w:r w:rsidRPr="005236E7">
              <w:rPr>
                <w:w w:val="105"/>
                <w:sz w:val="15"/>
              </w:rPr>
              <w:t>2.</w:t>
            </w:r>
            <w:hyperlink r:id="rId88">
              <w:r w:rsidRPr="005236E7">
                <w:rPr>
                  <w:w w:val="105"/>
                  <w:sz w:val="15"/>
                </w:rPr>
                <w:t>http://moikompas/ru/tags/plastilin</w:t>
              </w:r>
            </w:hyperlink>
            <w:r w:rsidRPr="005236E7">
              <w:rPr>
                <w:spacing w:val="1"/>
                <w:w w:val="105"/>
                <w:sz w:val="15"/>
              </w:rPr>
              <w:t xml:space="preserve"> </w:t>
            </w:r>
            <w:r w:rsidRPr="005236E7">
              <w:rPr>
                <w:spacing w:val="-2"/>
                <w:w w:val="105"/>
                <w:sz w:val="15"/>
              </w:rPr>
              <w:t>3.</w:t>
            </w:r>
            <w:hyperlink r:id="rId89">
              <w:r w:rsidRPr="005236E7">
                <w:rPr>
                  <w:spacing w:val="-2"/>
                  <w:w w:val="105"/>
                  <w:sz w:val="15"/>
                </w:rPr>
                <w:t>http://art.thelib.ru/culture/pictures/iskusstvo_yaponii.html</w:t>
              </w:r>
            </w:hyperlink>
            <w:r w:rsidRPr="005236E7">
              <w:rPr>
                <w:spacing w:val="-1"/>
                <w:w w:val="105"/>
                <w:sz w:val="15"/>
              </w:rPr>
              <w:t xml:space="preserve"> </w:t>
            </w:r>
            <w:r w:rsidRPr="005236E7">
              <w:rPr>
                <w:w w:val="105"/>
                <w:sz w:val="15"/>
              </w:rPr>
              <w:t>4.http://www.orientmuseum. ru/art</w:t>
            </w:r>
            <w:r w:rsidRPr="005236E7">
              <w:rPr>
                <w:spacing w:val="1"/>
                <w:w w:val="105"/>
                <w:sz w:val="15"/>
              </w:rPr>
              <w:t xml:space="preserve"> </w:t>
            </w:r>
            <w:r w:rsidRPr="005236E7">
              <w:rPr>
                <w:w w:val="105"/>
                <w:sz w:val="15"/>
              </w:rPr>
              <w:t>5.</w:t>
            </w:r>
            <w:hyperlink r:id="rId90">
              <w:r w:rsidRPr="005236E7">
                <w:rPr>
                  <w:w w:val="105"/>
                  <w:sz w:val="15"/>
                </w:rPr>
                <w:t>http://www/vasnecov/ru</w:t>
              </w:r>
            </w:hyperlink>
          </w:p>
        </w:tc>
      </w:tr>
      <w:tr w:rsidR="001724CB" w:rsidTr="001724CB">
        <w:trPr>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ind w:left="72"/>
            </w:pPr>
            <w:r>
              <w:rPr>
                <w:rFonts w:ascii="Times New Roman" w:eastAsia="Times New Roman" w:hAnsi="Times New Roman"/>
                <w:color w:val="000000"/>
                <w:w w:val="97"/>
                <w:sz w:val="16"/>
              </w:rPr>
              <w:t>Итого по модулю 3</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rPr>
                <w:lang w:val="ru-RU"/>
              </w:rPr>
            </w:pPr>
            <w:r>
              <w:rPr>
                <w:lang w:val="ru-RU"/>
              </w:rPr>
              <w:t>2</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r>
      <w:tr w:rsidR="001724CB" w:rsidTr="001724CB">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ind w:left="72"/>
            </w:pPr>
            <w:r>
              <w:rPr>
                <w:rFonts w:ascii="Times New Roman" w:eastAsia="Times New Roman" w:hAnsi="Times New Roman"/>
                <w:color w:val="000000"/>
                <w:w w:val="97"/>
                <w:sz w:val="16"/>
              </w:rPr>
              <w:t xml:space="preserve">Модуль 4. </w:t>
            </w:r>
            <w:r>
              <w:rPr>
                <w:rFonts w:ascii="Times New Roman" w:eastAsia="Times New Roman" w:hAnsi="Times New Roman"/>
                <w:b/>
                <w:color w:val="000000"/>
                <w:w w:val="97"/>
                <w:sz w:val="16"/>
              </w:rPr>
              <w:t>Декоративно-прикладное искусство</w:t>
            </w:r>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lastRenderedPageBreak/>
              <w:t>4.1.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45" w:lineRule="auto"/>
              <w:ind w:left="72"/>
              <w:rPr>
                <w:lang w:val="ru-RU"/>
              </w:rPr>
            </w:pPr>
            <w:r w:rsidRPr="00815C2D">
              <w:rPr>
                <w:rFonts w:ascii="Times New Roman" w:eastAsia="Times New Roman" w:hAnsi="Times New Roman"/>
                <w:b/>
                <w:color w:val="000000"/>
                <w:w w:val="97"/>
                <w:sz w:val="16"/>
                <w:lang w:val="ru-RU"/>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982E3F">
              <w:rPr>
                <w:w w:val="105"/>
                <w:sz w:val="15"/>
              </w:rPr>
              <w:t>1.</w:t>
            </w:r>
            <w:hyperlink r:id="rId91">
              <w:r w:rsidRPr="00982E3F">
                <w:rPr>
                  <w:w w:val="105"/>
                  <w:sz w:val="15"/>
                </w:rPr>
                <w:t>http://ru/wikipedia/org/wiki</w:t>
              </w:r>
            </w:hyperlink>
            <w:r w:rsidRPr="00982E3F">
              <w:rPr>
                <w:spacing w:val="1"/>
                <w:w w:val="105"/>
                <w:sz w:val="15"/>
              </w:rPr>
              <w:t xml:space="preserve"> </w:t>
            </w:r>
            <w:r w:rsidRPr="00982E3F">
              <w:rPr>
                <w:w w:val="105"/>
                <w:sz w:val="15"/>
              </w:rPr>
              <w:t>2.</w:t>
            </w:r>
            <w:hyperlink r:id="rId92">
              <w:r w:rsidRPr="00982E3F">
                <w:rPr>
                  <w:w w:val="105"/>
                  <w:sz w:val="15"/>
                </w:rPr>
                <w:t>http://moikompas/ru/tags/plastilin</w:t>
              </w:r>
            </w:hyperlink>
            <w:r w:rsidRPr="00982E3F">
              <w:rPr>
                <w:spacing w:val="1"/>
                <w:w w:val="105"/>
                <w:sz w:val="15"/>
              </w:rPr>
              <w:t xml:space="preserve"> </w:t>
            </w:r>
            <w:r w:rsidRPr="00982E3F">
              <w:rPr>
                <w:spacing w:val="-2"/>
                <w:w w:val="105"/>
                <w:sz w:val="15"/>
              </w:rPr>
              <w:t>3.</w:t>
            </w:r>
            <w:hyperlink r:id="rId93">
              <w:r w:rsidRPr="00982E3F">
                <w:rPr>
                  <w:spacing w:val="-2"/>
                  <w:w w:val="105"/>
                  <w:sz w:val="15"/>
                </w:rPr>
                <w:t>http://art.thelib.ru/culture/pictures/iskusstvo_yaponii.html</w:t>
              </w:r>
            </w:hyperlink>
            <w:r w:rsidRPr="00982E3F">
              <w:rPr>
                <w:spacing w:val="-1"/>
                <w:w w:val="105"/>
                <w:sz w:val="15"/>
              </w:rPr>
              <w:t xml:space="preserve"> </w:t>
            </w:r>
            <w:r w:rsidRPr="00982E3F">
              <w:rPr>
                <w:w w:val="105"/>
                <w:sz w:val="15"/>
              </w:rPr>
              <w:t>4.http://www.orientmuseum. ru/art</w:t>
            </w:r>
            <w:r w:rsidRPr="00982E3F">
              <w:rPr>
                <w:spacing w:val="1"/>
                <w:w w:val="105"/>
                <w:sz w:val="15"/>
              </w:rPr>
              <w:t xml:space="preserve"> </w:t>
            </w:r>
            <w:r w:rsidRPr="00982E3F">
              <w:rPr>
                <w:w w:val="105"/>
                <w:sz w:val="15"/>
              </w:rPr>
              <w:t>5.</w:t>
            </w:r>
            <w:hyperlink r:id="rId94">
              <w:r w:rsidRPr="00982E3F">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4.2.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Рисунок геометрического орнамента кружева или вышивки.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982E3F">
              <w:rPr>
                <w:w w:val="105"/>
                <w:sz w:val="15"/>
              </w:rPr>
              <w:t>1.</w:t>
            </w:r>
            <w:hyperlink r:id="rId95">
              <w:r w:rsidRPr="00982E3F">
                <w:rPr>
                  <w:w w:val="105"/>
                  <w:sz w:val="15"/>
                </w:rPr>
                <w:t>http://ru/wikipedia/org/wiki</w:t>
              </w:r>
            </w:hyperlink>
            <w:r w:rsidRPr="00982E3F">
              <w:rPr>
                <w:spacing w:val="1"/>
                <w:w w:val="105"/>
                <w:sz w:val="15"/>
              </w:rPr>
              <w:t xml:space="preserve"> </w:t>
            </w:r>
            <w:r w:rsidRPr="00982E3F">
              <w:rPr>
                <w:w w:val="105"/>
                <w:sz w:val="15"/>
              </w:rPr>
              <w:t>2.</w:t>
            </w:r>
            <w:hyperlink r:id="rId96">
              <w:r w:rsidRPr="00982E3F">
                <w:rPr>
                  <w:w w:val="105"/>
                  <w:sz w:val="15"/>
                </w:rPr>
                <w:t>http://moikompas/ru/tags/plastilin</w:t>
              </w:r>
            </w:hyperlink>
            <w:r w:rsidRPr="00982E3F">
              <w:rPr>
                <w:spacing w:val="1"/>
                <w:w w:val="105"/>
                <w:sz w:val="15"/>
              </w:rPr>
              <w:t xml:space="preserve"> </w:t>
            </w:r>
            <w:r w:rsidRPr="00982E3F">
              <w:rPr>
                <w:spacing w:val="-2"/>
                <w:w w:val="105"/>
                <w:sz w:val="15"/>
              </w:rPr>
              <w:t>3.</w:t>
            </w:r>
            <w:hyperlink r:id="rId97">
              <w:r w:rsidRPr="00982E3F">
                <w:rPr>
                  <w:spacing w:val="-2"/>
                  <w:w w:val="105"/>
                  <w:sz w:val="15"/>
                </w:rPr>
                <w:t>http://art.thelib.ru/culture/pictures/iskusstvo_yaponii.html</w:t>
              </w:r>
            </w:hyperlink>
            <w:r w:rsidRPr="00982E3F">
              <w:rPr>
                <w:spacing w:val="-1"/>
                <w:w w:val="105"/>
                <w:sz w:val="15"/>
              </w:rPr>
              <w:t xml:space="preserve"> </w:t>
            </w:r>
            <w:r w:rsidRPr="00982E3F">
              <w:rPr>
                <w:w w:val="105"/>
                <w:sz w:val="15"/>
              </w:rPr>
              <w:t>4.http://www.orientmuseum. ru/art</w:t>
            </w:r>
            <w:r w:rsidRPr="00982E3F">
              <w:rPr>
                <w:spacing w:val="1"/>
                <w:w w:val="105"/>
                <w:sz w:val="15"/>
              </w:rPr>
              <w:t xml:space="preserve"> </w:t>
            </w:r>
            <w:r w:rsidRPr="00982E3F">
              <w:rPr>
                <w:w w:val="105"/>
                <w:sz w:val="15"/>
              </w:rPr>
              <w:t>5.</w:t>
            </w:r>
            <w:hyperlink r:id="rId98">
              <w:r w:rsidRPr="00982E3F">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4.3.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Декоративная композиция. Ритм пятен в декоративной аппликации.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982E3F">
              <w:rPr>
                <w:w w:val="105"/>
                <w:sz w:val="15"/>
              </w:rPr>
              <w:t>1.</w:t>
            </w:r>
            <w:hyperlink r:id="rId99">
              <w:r w:rsidRPr="00982E3F">
                <w:rPr>
                  <w:w w:val="105"/>
                  <w:sz w:val="15"/>
                </w:rPr>
                <w:t>http://ru/wikipedia/org/wiki</w:t>
              </w:r>
            </w:hyperlink>
            <w:r w:rsidRPr="00982E3F">
              <w:rPr>
                <w:spacing w:val="1"/>
                <w:w w:val="105"/>
                <w:sz w:val="15"/>
              </w:rPr>
              <w:t xml:space="preserve"> </w:t>
            </w:r>
            <w:r w:rsidRPr="00982E3F">
              <w:rPr>
                <w:w w:val="105"/>
                <w:sz w:val="15"/>
              </w:rPr>
              <w:t>2.</w:t>
            </w:r>
            <w:hyperlink r:id="rId100">
              <w:r w:rsidRPr="00982E3F">
                <w:rPr>
                  <w:w w:val="105"/>
                  <w:sz w:val="15"/>
                </w:rPr>
                <w:t>http://moikompas/ru/tags/plastilin</w:t>
              </w:r>
            </w:hyperlink>
            <w:r w:rsidRPr="00982E3F">
              <w:rPr>
                <w:spacing w:val="1"/>
                <w:w w:val="105"/>
                <w:sz w:val="15"/>
              </w:rPr>
              <w:t xml:space="preserve"> </w:t>
            </w:r>
            <w:r w:rsidRPr="00982E3F">
              <w:rPr>
                <w:spacing w:val="-2"/>
                <w:w w:val="105"/>
                <w:sz w:val="15"/>
              </w:rPr>
              <w:t>3.</w:t>
            </w:r>
            <w:hyperlink r:id="rId101">
              <w:r w:rsidRPr="00982E3F">
                <w:rPr>
                  <w:spacing w:val="-2"/>
                  <w:w w:val="105"/>
                  <w:sz w:val="15"/>
                </w:rPr>
                <w:t>http://art.thelib.ru/culture/pictures/iskusstvo_yaponii.html</w:t>
              </w:r>
            </w:hyperlink>
            <w:r w:rsidRPr="00982E3F">
              <w:rPr>
                <w:spacing w:val="-1"/>
                <w:w w:val="105"/>
                <w:sz w:val="15"/>
              </w:rPr>
              <w:t xml:space="preserve"> </w:t>
            </w:r>
            <w:r w:rsidRPr="00982E3F">
              <w:rPr>
                <w:w w:val="105"/>
                <w:sz w:val="15"/>
              </w:rPr>
              <w:t>4.http://www.orientmuseum. ru/art</w:t>
            </w:r>
            <w:r w:rsidRPr="00982E3F">
              <w:rPr>
                <w:spacing w:val="1"/>
                <w:w w:val="105"/>
                <w:sz w:val="15"/>
              </w:rPr>
              <w:t xml:space="preserve"> </w:t>
            </w:r>
            <w:r w:rsidRPr="00982E3F">
              <w:rPr>
                <w:w w:val="105"/>
                <w:sz w:val="15"/>
              </w:rPr>
              <w:t>5.</w:t>
            </w:r>
            <w:hyperlink r:id="rId102">
              <w:r w:rsidRPr="00982E3F">
                <w:rPr>
                  <w:w w:val="105"/>
                  <w:sz w:val="15"/>
                </w:rPr>
                <w:t>http://www/vasnecov/ru</w:t>
              </w:r>
            </w:hyperlink>
          </w:p>
        </w:tc>
      </w:tr>
      <w:tr w:rsidR="001724CB" w:rsidRPr="00801D86" w:rsidTr="001724CB">
        <w:trPr>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4.4.</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Декоративные изображения животных в игрушках народных промыслов: филимоновский олень, дымковский петух, каргопольский Полкан (по выбору учителя с учётом местных промыслов).</w:t>
            </w:r>
          </w:p>
          <w:p w:rsidR="001724CB" w:rsidRPr="00815C2D" w:rsidRDefault="001724CB" w:rsidP="001724CB">
            <w:pPr>
              <w:autoSpaceDE w:val="0"/>
              <w:autoSpaceDN w:val="0"/>
              <w:spacing w:before="18" w:after="0" w:line="233" w:lineRule="auto"/>
              <w:ind w:left="72"/>
              <w:rPr>
                <w:lang w:val="ru-RU"/>
              </w:rPr>
            </w:pPr>
            <w:r w:rsidRPr="00815C2D">
              <w:rPr>
                <w:rFonts w:ascii="Times New Roman" w:eastAsia="Times New Roman" w:hAnsi="Times New Roman"/>
                <w:b/>
                <w:color w:val="000000"/>
                <w:w w:val="97"/>
                <w:sz w:val="16"/>
                <w:lang w:val="ru-RU"/>
              </w:rPr>
              <w:t>Поделки из подручных нехудожественных материалов.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982E3F">
              <w:rPr>
                <w:w w:val="105"/>
                <w:sz w:val="15"/>
              </w:rPr>
              <w:t>1.</w:t>
            </w:r>
            <w:hyperlink r:id="rId103">
              <w:r w:rsidRPr="00982E3F">
                <w:rPr>
                  <w:w w:val="105"/>
                  <w:sz w:val="15"/>
                </w:rPr>
                <w:t>http://ru/wikipedia/org/wiki</w:t>
              </w:r>
            </w:hyperlink>
            <w:r w:rsidRPr="00982E3F">
              <w:rPr>
                <w:spacing w:val="1"/>
                <w:w w:val="105"/>
                <w:sz w:val="15"/>
              </w:rPr>
              <w:t xml:space="preserve"> </w:t>
            </w:r>
            <w:r w:rsidRPr="00982E3F">
              <w:rPr>
                <w:w w:val="105"/>
                <w:sz w:val="15"/>
              </w:rPr>
              <w:t>2.</w:t>
            </w:r>
            <w:hyperlink r:id="rId104">
              <w:r w:rsidRPr="00982E3F">
                <w:rPr>
                  <w:w w:val="105"/>
                  <w:sz w:val="15"/>
                </w:rPr>
                <w:t>http://moikompas/ru/tags/plastilin</w:t>
              </w:r>
            </w:hyperlink>
            <w:r w:rsidRPr="00982E3F">
              <w:rPr>
                <w:spacing w:val="1"/>
                <w:w w:val="105"/>
                <w:sz w:val="15"/>
              </w:rPr>
              <w:t xml:space="preserve"> </w:t>
            </w:r>
            <w:r w:rsidRPr="00982E3F">
              <w:rPr>
                <w:spacing w:val="-2"/>
                <w:w w:val="105"/>
                <w:sz w:val="15"/>
              </w:rPr>
              <w:t>3.</w:t>
            </w:r>
            <w:hyperlink r:id="rId105">
              <w:r w:rsidRPr="00982E3F">
                <w:rPr>
                  <w:spacing w:val="-2"/>
                  <w:w w:val="105"/>
                  <w:sz w:val="15"/>
                </w:rPr>
                <w:t>http://art.thelib.ru/culture/pictures/iskusstvo_yaponii.html</w:t>
              </w:r>
            </w:hyperlink>
            <w:r w:rsidRPr="00982E3F">
              <w:rPr>
                <w:spacing w:val="-1"/>
                <w:w w:val="105"/>
                <w:sz w:val="15"/>
              </w:rPr>
              <w:t xml:space="preserve"> </w:t>
            </w:r>
            <w:r w:rsidRPr="00982E3F">
              <w:rPr>
                <w:w w:val="105"/>
                <w:sz w:val="15"/>
              </w:rPr>
              <w:t>4.http://www.orientmuseum. ru/art</w:t>
            </w:r>
            <w:r w:rsidRPr="00982E3F">
              <w:rPr>
                <w:spacing w:val="1"/>
                <w:w w:val="105"/>
                <w:sz w:val="15"/>
              </w:rPr>
              <w:t xml:space="preserve"> </w:t>
            </w:r>
            <w:r w:rsidRPr="00982E3F">
              <w:rPr>
                <w:w w:val="105"/>
                <w:sz w:val="15"/>
              </w:rPr>
              <w:t>5.</w:t>
            </w:r>
            <w:hyperlink r:id="rId106">
              <w:r w:rsidRPr="00982E3F">
                <w:rPr>
                  <w:w w:val="105"/>
                  <w:sz w:val="15"/>
                </w:rPr>
                <w:t>http://www/vasnecov/ru</w:t>
              </w:r>
            </w:hyperlink>
          </w:p>
        </w:tc>
      </w:tr>
    </w:tbl>
    <w:p w:rsidR="002F36B4" w:rsidRPr="00815C2D" w:rsidRDefault="002F36B4" w:rsidP="001724CB">
      <w:pPr>
        <w:tabs>
          <w:tab w:val="left" w:pos="2940"/>
        </w:tabs>
        <w:rPr>
          <w:lang w:val="ru-RU"/>
        </w:rPr>
      </w:pPr>
    </w:p>
    <w:tbl>
      <w:tblPr>
        <w:tblW w:w="18922" w:type="dxa"/>
        <w:tblInd w:w="6" w:type="dxa"/>
        <w:tblLayout w:type="fixed"/>
        <w:tblLook w:val="04A0" w:firstRow="1" w:lastRow="0" w:firstColumn="1" w:lastColumn="0" w:noHBand="0" w:noVBand="1"/>
      </w:tblPr>
      <w:tblGrid>
        <w:gridCol w:w="468"/>
        <w:gridCol w:w="10650"/>
        <w:gridCol w:w="528"/>
        <w:gridCol w:w="1106"/>
        <w:gridCol w:w="1140"/>
        <w:gridCol w:w="1610"/>
        <w:gridCol w:w="1140"/>
        <w:gridCol w:w="1140"/>
        <w:gridCol w:w="1140"/>
      </w:tblGrid>
      <w:tr w:rsidR="001724CB" w:rsidRPr="001724CB" w:rsidTr="001724CB">
        <w:trPr>
          <w:gridAfter w:val="3"/>
          <w:wAfter w:w="3420" w:type="dxa"/>
          <w:trHeight w:hRule="exac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lastRenderedPageBreak/>
              <w:t>4.5.</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Декор одежды человека. Разнообразие украшений. Традиционные (исторические, народные) женские и мужские украшения.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1724CB">
              <w:rPr>
                <w:w w:val="105"/>
                <w:sz w:val="15"/>
              </w:rPr>
              <w:t>1.</w:t>
            </w:r>
            <w:hyperlink r:id="rId107">
              <w:r w:rsidRPr="0027214F">
                <w:rPr>
                  <w:w w:val="105"/>
                  <w:sz w:val="15"/>
                </w:rPr>
                <w:t>http</w:t>
              </w:r>
              <w:r w:rsidRPr="001724CB">
                <w:rPr>
                  <w:w w:val="105"/>
                  <w:sz w:val="15"/>
                </w:rPr>
                <w:t>://</w:t>
              </w:r>
              <w:r w:rsidRPr="0027214F">
                <w:rPr>
                  <w:w w:val="105"/>
                  <w:sz w:val="15"/>
                </w:rPr>
                <w:t>ru</w:t>
              </w:r>
              <w:r w:rsidRPr="001724CB">
                <w:rPr>
                  <w:w w:val="105"/>
                  <w:sz w:val="15"/>
                </w:rPr>
                <w:t>/</w:t>
              </w:r>
              <w:r w:rsidRPr="0027214F">
                <w:rPr>
                  <w:w w:val="105"/>
                  <w:sz w:val="15"/>
                </w:rPr>
                <w:t>wikipedia</w:t>
              </w:r>
              <w:r w:rsidRPr="001724CB">
                <w:rPr>
                  <w:w w:val="105"/>
                  <w:sz w:val="15"/>
                </w:rPr>
                <w:t>/</w:t>
              </w:r>
              <w:r w:rsidRPr="0027214F">
                <w:rPr>
                  <w:w w:val="105"/>
                  <w:sz w:val="15"/>
                </w:rPr>
                <w:t>org</w:t>
              </w:r>
              <w:r w:rsidRPr="001724CB">
                <w:rPr>
                  <w:w w:val="105"/>
                  <w:sz w:val="15"/>
                </w:rPr>
                <w:t>/</w:t>
              </w:r>
              <w:r w:rsidRPr="0027214F">
                <w:rPr>
                  <w:w w:val="105"/>
                  <w:sz w:val="15"/>
                </w:rPr>
                <w:t>wiki</w:t>
              </w:r>
            </w:hyperlink>
            <w:r w:rsidRPr="001724CB">
              <w:rPr>
                <w:spacing w:val="1"/>
                <w:w w:val="105"/>
                <w:sz w:val="15"/>
              </w:rPr>
              <w:t xml:space="preserve"> </w:t>
            </w:r>
            <w:r w:rsidRPr="001724CB">
              <w:rPr>
                <w:w w:val="105"/>
                <w:sz w:val="15"/>
              </w:rPr>
              <w:t>2.</w:t>
            </w:r>
            <w:hyperlink r:id="rId108">
              <w:r w:rsidRPr="0027214F">
                <w:rPr>
                  <w:w w:val="105"/>
                  <w:sz w:val="15"/>
                </w:rPr>
                <w:t>http://moikompas/ru/tags/plastilin</w:t>
              </w:r>
            </w:hyperlink>
            <w:r w:rsidRPr="0027214F">
              <w:rPr>
                <w:spacing w:val="1"/>
                <w:w w:val="105"/>
                <w:sz w:val="15"/>
              </w:rPr>
              <w:t xml:space="preserve"> </w:t>
            </w:r>
            <w:r w:rsidRPr="0027214F">
              <w:rPr>
                <w:spacing w:val="-2"/>
                <w:w w:val="105"/>
                <w:sz w:val="15"/>
              </w:rPr>
              <w:t>3.</w:t>
            </w:r>
            <w:hyperlink r:id="rId109">
              <w:r w:rsidRPr="0027214F">
                <w:rPr>
                  <w:spacing w:val="-2"/>
                  <w:w w:val="105"/>
                  <w:sz w:val="15"/>
                </w:rPr>
                <w:t>http://art.thelib.ru/culture/pictures/iskusstvo_yaponii.html</w:t>
              </w:r>
            </w:hyperlink>
            <w:r w:rsidRPr="0027214F">
              <w:rPr>
                <w:spacing w:val="-1"/>
                <w:w w:val="105"/>
                <w:sz w:val="15"/>
              </w:rPr>
              <w:t xml:space="preserve"> </w:t>
            </w:r>
            <w:r w:rsidRPr="0027214F">
              <w:rPr>
                <w:w w:val="105"/>
                <w:sz w:val="15"/>
              </w:rPr>
              <w:t>4.http://www.orientmuseum. ru/art</w:t>
            </w:r>
            <w:r w:rsidRPr="0027214F">
              <w:rPr>
                <w:spacing w:val="1"/>
                <w:w w:val="105"/>
                <w:sz w:val="15"/>
              </w:rPr>
              <w:t xml:space="preserve"> </w:t>
            </w:r>
            <w:r w:rsidRPr="0027214F">
              <w:rPr>
                <w:w w:val="105"/>
                <w:sz w:val="15"/>
              </w:rPr>
              <w:t>5.</w:t>
            </w:r>
            <w:hyperlink r:id="rId110">
              <w:r w:rsidRPr="0027214F">
                <w:rPr>
                  <w:w w:val="105"/>
                  <w:sz w:val="15"/>
                </w:rPr>
                <w:t>http://www/vasnecov/ru</w:t>
              </w:r>
            </w:hyperlink>
          </w:p>
        </w:tc>
      </w:tr>
      <w:tr w:rsidR="001724CB" w:rsidRPr="001724CB" w:rsidTr="001724CB">
        <w:trPr>
          <w:gridAfter w:val="3"/>
          <w:wAfter w:w="3420" w:type="dxa"/>
          <w:trHeight w:hRule="exac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4.6.</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Назначение украшений и их значение в жизни людей.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1724CB">
              <w:rPr>
                <w:w w:val="105"/>
                <w:sz w:val="15"/>
              </w:rPr>
              <w:t>1.</w:t>
            </w:r>
            <w:hyperlink r:id="rId111">
              <w:r w:rsidRPr="0027214F">
                <w:rPr>
                  <w:w w:val="105"/>
                  <w:sz w:val="15"/>
                </w:rPr>
                <w:t>http</w:t>
              </w:r>
              <w:r w:rsidRPr="001724CB">
                <w:rPr>
                  <w:w w:val="105"/>
                  <w:sz w:val="15"/>
                </w:rPr>
                <w:t>://</w:t>
              </w:r>
              <w:r w:rsidRPr="0027214F">
                <w:rPr>
                  <w:w w:val="105"/>
                  <w:sz w:val="15"/>
                </w:rPr>
                <w:t>ru</w:t>
              </w:r>
              <w:r w:rsidRPr="001724CB">
                <w:rPr>
                  <w:w w:val="105"/>
                  <w:sz w:val="15"/>
                </w:rPr>
                <w:t>/</w:t>
              </w:r>
              <w:r w:rsidRPr="0027214F">
                <w:rPr>
                  <w:w w:val="105"/>
                  <w:sz w:val="15"/>
                </w:rPr>
                <w:t>wikipedia</w:t>
              </w:r>
              <w:r w:rsidRPr="001724CB">
                <w:rPr>
                  <w:w w:val="105"/>
                  <w:sz w:val="15"/>
                </w:rPr>
                <w:t>/</w:t>
              </w:r>
              <w:r w:rsidRPr="0027214F">
                <w:rPr>
                  <w:w w:val="105"/>
                  <w:sz w:val="15"/>
                </w:rPr>
                <w:t>org</w:t>
              </w:r>
              <w:r w:rsidRPr="001724CB">
                <w:rPr>
                  <w:w w:val="105"/>
                  <w:sz w:val="15"/>
                </w:rPr>
                <w:t>/</w:t>
              </w:r>
              <w:r w:rsidRPr="0027214F">
                <w:rPr>
                  <w:w w:val="105"/>
                  <w:sz w:val="15"/>
                </w:rPr>
                <w:t>wiki</w:t>
              </w:r>
            </w:hyperlink>
            <w:r w:rsidRPr="001724CB">
              <w:rPr>
                <w:spacing w:val="1"/>
                <w:w w:val="105"/>
                <w:sz w:val="15"/>
              </w:rPr>
              <w:t xml:space="preserve"> </w:t>
            </w:r>
            <w:r w:rsidRPr="001724CB">
              <w:rPr>
                <w:w w:val="105"/>
                <w:sz w:val="15"/>
              </w:rPr>
              <w:t>2.</w:t>
            </w:r>
            <w:hyperlink r:id="rId112">
              <w:r w:rsidRPr="0027214F">
                <w:rPr>
                  <w:w w:val="105"/>
                  <w:sz w:val="15"/>
                </w:rPr>
                <w:t>http://moikompas/ru/tags/plastilin</w:t>
              </w:r>
            </w:hyperlink>
            <w:r w:rsidRPr="0027214F">
              <w:rPr>
                <w:spacing w:val="1"/>
                <w:w w:val="105"/>
                <w:sz w:val="15"/>
              </w:rPr>
              <w:t xml:space="preserve"> </w:t>
            </w:r>
            <w:r w:rsidRPr="0027214F">
              <w:rPr>
                <w:spacing w:val="-2"/>
                <w:w w:val="105"/>
                <w:sz w:val="15"/>
              </w:rPr>
              <w:t>3.</w:t>
            </w:r>
            <w:hyperlink r:id="rId113">
              <w:r w:rsidRPr="0027214F">
                <w:rPr>
                  <w:spacing w:val="-2"/>
                  <w:w w:val="105"/>
                  <w:sz w:val="15"/>
                </w:rPr>
                <w:t>http://art.thelib.ru/culture/pictures/iskusstvo_yaponii.html</w:t>
              </w:r>
            </w:hyperlink>
            <w:r w:rsidRPr="0027214F">
              <w:rPr>
                <w:spacing w:val="-1"/>
                <w:w w:val="105"/>
                <w:sz w:val="15"/>
              </w:rPr>
              <w:t xml:space="preserve"> </w:t>
            </w:r>
            <w:r w:rsidRPr="0027214F">
              <w:rPr>
                <w:w w:val="105"/>
                <w:sz w:val="15"/>
              </w:rPr>
              <w:t>4.http://www.orientmuseum. ru/art</w:t>
            </w:r>
            <w:r w:rsidRPr="0027214F">
              <w:rPr>
                <w:spacing w:val="1"/>
                <w:w w:val="105"/>
                <w:sz w:val="15"/>
              </w:rPr>
              <w:t xml:space="preserve"> </w:t>
            </w:r>
            <w:r w:rsidRPr="0027214F">
              <w:rPr>
                <w:w w:val="105"/>
                <w:sz w:val="15"/>
              </w:rPr>
              <w:t>5.</w:t>
            </w:r>
            <w:hyperlink r:id="rId114">
              <w:r w:rsidRPr="0027214F">
                <w:rPr>
                  <w:w w:val="105"/>
                  <w:sz w:val="15"/>
                </w:rPr>
                <w:t>http://www/vasnecov/ru</w:t>
              </w:r>
            </w:hyperlink>
          </w:p>
        </w:tc>
      </w:tr>
      <w:tr w:rsidR="002F36B4" w:rsidTr="001724CB">
        <w:trPr>
          <w:gridAfter w:val="3"/>
          <w:wAfter w:w="3420" w:type="dxa"/>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Итого по модулю 4</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1724CB" w:rsidRDefault="001724CB">
            <w:pPr>
              <w:rPr>
                <w:lang w:val="ru-RU"/>
              </w:rPr>
            </w:pPr>
            <w:r>
              <w:rPr>
                <w:lang w:val="ru-RU"/>
              </w:rPr>
              <w:t>5</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2F36B4"/>
        </w:tc>
      </w:tr>
      <w:tr w:rsidR="002F36B4" w:rsidTr="001724CB">
        <w:trPr>
          <w:gridAfter w:val="3"/>
          <w:wAfter w:w="3420" w:type="dxa"/>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 xml:space="preserve">Модуль 5. </w:t>
            </w:r>
            <w:r>
              <w:rPr>
                <w:rFonts w:ascii="Times New Roman" w:eastAsia="Times New Roman" w:hAnsi="Times New Roman"/>
                <w:b/>
                <w:color w:val="000000"/>
                <w:w w:val="97"/>
                <w:sz w:val="16"/>
              </w:rPr>
              <w:t xml:space="preserve">Архитектура </w:t>
            </w:r>
          </w:p>
        </w:tc>
      </w:tr>
      <w:tr w:rsid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5.1.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45" w:lineRule="auto"/>
              <w:ind w:left="72" w:right="576"/>
            </w:pPr>
            <w:r w:rsidRPr="00815C2D">
              <w:rPr>
                <w:rFonts w:ascii="Times New Roman" w:eastAsia="Times New Roman" w:hAnsi="Times New Roman"/>
                <w:b/>
                <w:color w:val="000000"/>
                <w:w w:val="97"/>
                <w:sz w:val="16"/>
                <w:lang w:val="ru-RU"/>
              </w:rPr>
              <w:t xml:space="preserve">Конструирование из бумаги. Приёмы работы с полосой бумаги, разные варианты складывания, закручивания, надрезания. </w:t>
            </w:r>
            <w:r>
              <w:rPr>
                <w:rFonts w:ascii="Times New Roman" w:eastAsia="Times New Roman" w:hAnsi="Times New Roman"/>
                <w:b/>
                <w:color w:val="000000"/>
                <w:w w:val="97"/>
                <w:sz w:val="16"/>
              </w:rPr>
              <w:t>Макетирование пространства детской площадки.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1610B">
              <w:rPr>
                <w:w w:val="105"/>
                <w:sz w:val="15"/>
              </w:rPr>
              <w:t>.</w:t>
            </w:r>
            <w:hyperlink r:id="rId115">
              <w:r w:rsidRPr="0071610B">
                <w:rPr>
                  <w:w w:val="105"/>
                  <w:sz w:val="15"/>
                </w:rPr>
                <w:t>http://ru/wikipedia/org/wiki</w:t>
              </w:r>
            </w:hyperlink>
            <w:r w:rsidRPr="0071610B">
              <w:rPr>
                <w:spacing w:val="1"/>
                <w:w w:val="105"/>
                <w:sz w:val="15"/>
              </w:rPr>
              <w:t xml:space="preserve"> </w:t>
            </w:r>
            <w:r w:rsidRPr="0071610B">
              <w:rPr>
                <w:w w:val="105"/>
                <w:sz w:val="15"/>
              </w:rPr>
              <w:t>2.</w:t>
            </w:r>
            <w:hyperlink r:id="rId116">
              <w:r w:rsidRPr="0071610B">
                <w:rPr>
                  <w:w w:val="105"/>
                  <w:sz w:val="15"/>
                </w:rPr>
                <w:t>http://moikompas/ru/tags/plastilin</w:t>
              </w:r>
            </w:hyperlink>
            <w:r w:rsidRPr="0071610B">
              <w:rPr>
                <w:spacing w:val="1"/>
                <w:w w:val="105"/>
                <w:sz w:val="15"/>
              </w:rPr>
              <w:t xml:space="preserve"> </w:t>
            </w:r>
            <w:r w:rsidRPr="0071610B">
              <w:rPr>
                <w:spacing w:val="-2"/>
                <w:w w:val="105"/>
                <w:sz w:val="15"/>
              </w:rPr>
              <w:t>3.</w:t>
            </w:r>
            <w:hyperlink r:id="rId117">
              <w:r w:rsidRPr="0071610B">
                <w:rPr>
                  <w:spacing w:val="-2"/>
                  <w:w w:val="105"/>
                  <w:sz w:val="15"/>
                </w:rPr>
                <w:t>http://art.thelib.ru/culture/pictures/iskusstvo_yaponii.html</w:t>
              </w:r>
            </w:hyperlink>
            <w:r w:rsidRPr="0071610B">
              <w:rPr>
                <w:spacing w:val="-1"/>
                <w:w w:val="105"/>
                <w:sz w:val="15"/>
              </w:rPr>
              <w:t xml:space="preserve"> </w:t>
            </w:r>
            <w:r w:rsidRPr="0071610B">
              <w:rPr>
                <w:w w:val="105"/>
                <w:sz w:val="15"/>
              </w:rPr>
              <w:t>4.http://www.orientmuseum. ru/art</w:t>
            </w:r>
            <w:r w:rsidRPr="0071610B">
              <w:rPr>
                <w:spacing w:val="1"/>
                <w:w w:val="105"/>
                <w:sz w:val="15"/>
              </w:rPr>
              <w:t xml:space="preserve"> </w:t>
            </w:r>
            <w:r w:rsidRPr="0071610B">
              <w:rPr>
                <w:w w:val="105"/>
                <w:sz w:val="15"/>
              </w:rPr>
              <w:t>5.</w:t>
            </w:r>
            <w:hyperlink r:id="rId118">
              <w:r w:rsidRPr="0071610B">
                <w:rPr>
                  <w:w w:val="105"/>
                  <w:sz w:val="15"/>
                </w:rPr>
                <w:t>http://www/vasnecov/ru</w:t>
              </w:r>
            </w:hyperlink>
          </w:p>
        </w:tc>
      </w:tr>
      <w:tr w:rsidR="001724CB" w:rsidRPr="00801D86"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5.2.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приёмы завивания, скручивания и складывания полоски бумаги (например, гармошкой).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1610B">
              <w:rPr>
                <w:w w:val="105"/>
                <w:sz w:val="15"/>
              </w:rPr>
              <w:t>.</w:t>
            </w:r>
            <w:hyperlink r:id="rId119">
              <w:r w:rsidRPr="0071610B">
                <w:rPr>
                  <w:w w:val="105"/>
                  <w:sz w:val="15"/>
                </w:rPr>
                <w:t>http://ru/wikipedia/org/wiki</w:t>
              </w:r>
            </w:hyperlink>
            <w:r w:rsidRPr="0071610B">
              <w:rPr>
                <w:spacing w:val="1"/>
                <w:w w:val="105"/>
                <w:sz w:val="15"/>
              </w:rPr>
              <w:t xml:space="preserve"> </w:t>
            </w:r>
            <w:r w:rsidRPr="0071610B">
              <w:rPr>
                <w:w w:val="105"/>
                <w:sz w:val="15"/>
              </w:rPr>
              <w:t>2.</w:t>
            </w:r>
            <w:hyperlink r:id="rId120">
              <w:r w:rsidRPr="0071610B">
                <w:rPr>
                  <w:w w:val="105"/>
                  <w:sz w:val="15"/>
                </w:rPr>
                <w:t>http://moikompas/ru/tags/plastilin</w:t>
              </w:r>
            </w:hyperlink>
            <w:r w:rsidRPr="0071610B">
              <w:rPr>
                <w:spacing w:val="1"/>
                <w:w w:val="105"/>
                <w:sz w:val="15"/>
              </w:rPr>
              <w:t xml:space="preserve"> </w:t>
            </w:r>
            <w:r w:rsidRPr="0071610B">
              <w:rPr>
                <w:spacing w:val="-2"/>
                <w:w w:val="105"/>
                <w:sz w:val="15"/>
              </w:rPr>
              <w:t>3.</w:t>
            </w:r>
            <w:hyperlink r:id="rId121">
              <w:r w:rsidRPr="0071610B">
                <w:rPr>
                  <w:spacing w:val="-2"/>
                  <w:w w:val="105"/>
                  <w:sz w:val="15"/>
                </w:rPr>
                <w:t>http://art.thelib.ru/culture/pictures/iskusstvo_yaponii.html</w:t>
              </w:r>
            </w:hyperlink>
            <w:r w:rsidRPr="0071610B">
              <w:rPr>
                <w:spacing w:val="-1"/>
                <w:w w:val="105"/>
                <w:sz w:val="15"/>
              </w:rPr>
              <w:t xml:space="preserve"> </w:t>
            </w:r>
            <w:r w:rsidRPr="0071610B">
              <w:rPr>
                <w:w w:val="105"/>
                <w:sz w:val="15"/>
              </w:rPr>
              <w:t>4.http://www.orientmuseum. ru/art</w:t>
            </w:r>
            <w:r w:rsidRPr="0071610B">
              <w:rPr>
                <w:spacing w:val="1"/>
                <w:w w:val="105"/>
                <w:sz w:val="15"/>
              </w:rPr>
              <w:t xml:space="preserve"> </w:t>
            </w:r>
            <w:r w:rsidRPr="0071610B">
              <w:rPr>
                <w:w w:val="105"/>
                <w:sz w:val="15"/>
              </w:rPr>
              <w:t>5.</w:t>
            </w:r>
            <w:hyperlink r:id="rId122">
              <w:r w:rsidRPr="0071610B">
                <w:rPr>
                  <w:w w:val="105"/>
                  <w:sz w:val="15"/>
                </w:rPr>
                <w:t>http://www/vasnecov/ru</w:t>
              </w:r>
            </w:hyperlink>
          </w:p>
        </w:tc>
      </w:tr>
      <w:tr w:rsidR="001724CB" w:rsidRPr="00801D86"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lastRenderedPageBreak/>
              <w:t>5.3.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Образ здания. Памятники отечественной и западноевропейской архитектуры с ярко выраженным характером здания.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1610B">
              <w:rPr>
                <w:w w:val="105"/>
                <w:sz w:val="15"/>
              </w:rPr>
              <w:t>.</w:t>
            </w:r>
            <w:hyperlink r:id="rId123">
              <w:r w:rsidRPr="0071610B">
                <w:rPr>
                  <w:w w:val="105"/>
                  <w:sz w:val="15"/>
                </w:rPr>
                <w:t>http://ru/wikipedia/org/wiki</w:t>
              </w:r>
            </w:hyperlink>
            <w:r w:rsidRPr="0071610B">
              <w:rPr>
                <w:spacing w:val="1"/>
                <w:w w:val="105"/>
                <w:sz w:val="15"/>
              </w:rPr>
              <w:t xml:space="preserve"> </w:t>
            </w:r>
            <w:r w:rsidRPr="0071610B">
              <w:rPr>
                <w:w w:val="105"/>
                <w:sz w:val="15"/>
              </w:rPr>
              <w:t>2.</w:t>
            </w:r>
            <w:hyperlink r:id="rId124">
              <w:r w:rsidRPr="0071610B">
                <w:rPr>
                  <w:w w:val="105"/>
                  <w:sz w:val="15"/>
                </w:rPr>
                <w:t>http://moikompas/ru/tags/plastilin</w:t>
              </w:r>
            </w:hyperlink>
            <w:r w:rsidRPr="0071610B">
              <w:rPr>
                <w:spacing w:val="1"/>
                <w:w w:val="105"/>
                <w:sz w:val="15"/>
              </w:rPr>
              <w:t xml:space="preserve"> </w:t>
            </w:r>
            <w:r w:rsidRPr="0071610B">
              <w:rPr>
                <w:spacing w:val="-2"/>
                <w:w w:val="105"/>
                <w:sz w:val="15"/>
              </w:rPr>
              <w:t>3.</w:t>
            </w:r>
            <w:hyperlink r:id="rId125">
              <w:r w:rsidRPr="0071610B">
                <w:rPr>
                  <w:spacing w:val="-2"/>
                  <w:w w:val="105"/>
                  <w:sz w:val="15"/>
                </w:rPr>
                <w:t>http://art.thelib.ru/culture/pictures/iskusstvo_yaponii.html</w:t>
              </w:r>
            </w:hyperlink>
            <w:r w:rsidRPr="0071610B">
              <w:rPr>
                <w:spacing w:val="-1"/>
                <w:w w:val="105"/>
                <w:sz w:val="15"/>
              </w:rPr>
              <w:t xml:space="preserve"> </w:t>
            </w:r>
            <w:r w:rsidRPr="0071610B">
              <w:rPr>
                <w:w w:val="105"/>
                <w:sz w:val="15"/>
              </w:rPr>
              <w:t>4.http://www.orientmuseum. ru/art</w:t>
            </w:r>
            <w:r w:rsidRPr="0071610B">
              <w:rPr>
                <w:spacing w:val="1"/>
                <w:w w:val="105"/>
                <w:sz w:val="15"/>
              </w:rPr>
              <w:t xml:space="preserve"> </w:t>
            </w:r>
            <w:r w:rsidRPr="0071610B">
              <w:rPr>
                <w:w w:val="105"/>
                <w:sz w:val="15"/>
              </w:rPr>
              <w:t>5.</w:t>
            </w:r>
            <w:hyperlink r:id="rId126">
              <w:r w:rsidRPr="0071610B">
                <w:rPr>
                  <w:w w:val="105"/>
                  <w:sz w:val="15"/>
                </w:rPr>
                <w:t>http://www/vasnecov/ru</w:t>
              </w:r>
            </w:hyperlink>
          </w:p>
        </w:tc>
      </w:tr>
      <w:tr w:rsidR="001724CB" w:rsidRPr="00801D86"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5.4.</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Рисунок дома для доброго и злого сказочных персонажей (иллюстрация сказки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4"/>
                <w:sz w:val="15"/>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71610B">
              <w:rPr>
                <w:w w:val="105"/>
                <w:sz w:val="15"/>
              </w:rPr>
              <w:t>.</w:t>
            </w:r>
            <w:hyperlink r:id="rId127">
              <w:r w:rsidRPr="0071610B">
                <w:rPr>
                  <w:w w:val="105"/>
                  <w:sz w:val="15"/>
                </w:rPr>
                <w:t>http://ru/wikipedia/org/wiki</w:t>
              </w:r>
            </w:hyperlink>
            <w:r w:rsidRPr="0071610B">
              <w:rPr>
                <w:spacing w:val="1"/>
                <w:w w:val="105"/>
                <w:sz w:val="15"/>
              </w:rPr>
              <w:t xml:space="preserve"> </w:t>
            </w:r>
            <w:r w:rsidRPr="0071610B">
              <w:rPr>
                <w:w w:val="105"/>
                <w:sz w:val="15"/>
              </w:rPr>
              <w:t>2.</w:t>
            </w:r>
            <w:hyperlink r:id="rId128">
              <w:r w:rsidRPr="0071610B">
                <w:rPr>
                  <w:w w:val="105"/>
                  <w:sz w:val="15"/>
                </w:rPr>
                <w:t>http://moikompas/ru/tags/plastilin</w:t>
              </w:r>
            </w:hyperlink>
            <w:r w:rsidRPr="0071610B">
              <w:rPr>
                <w:spacing w:val="1"/>
                <w:w w:val="105"/>
                <w:sz w:val="15"/>
              </w:rPr>
              <w:t xml:space="preserve"> </w:t>
            </w:r>
            <w:r w:rsidRPr="0071610B">
              <w:rPr>
                <w:spacing w:val="-2"/>
                <w:w w:val="105"/>
                <w:sz w:val="15"/>
              </w:rPr>
              <w:t>3.</w:t>
            </w:r>
            <w:hyperlink r:id="rId129">
              <w:r w:rsidRPr="0071610B">
                <w:rPr>
                  <w:spacing w:val="-2"/>
                  <w:w w:val="105"/>
                  <w:sz w:val="15"/>
                </w:rPr>
                <w:t>http://art.thelib.ru/culture/pictures/iskusstvo_yaponii.html</w:t>
              </w:r>
            </w:hyperlink>
            <w:r w:rsidRPr="0071610B">
              <w:rPr>
                <w:spacing w:val="-1"/>
                <w:w w:val="105"/>
                <w:sz w:val="15"/>
              </w:rPr>
              <w:t xml:space="preserve"> </w:t>
            </w:r>
            <w:r w:rsidRPr="0071610B">
              <w:rPr>
                <w:w w:val="105"/>
                <w:sz w:val="15"/>
              </w:rPr>
              <w:t>4.http://www.orientmuseum. ru/art</w:t>
            </w:r>
            <w:r w:rsidRPr="0071610B">
              <w:rPr>
                <w:spacing w:val="1"/>
                <w:w w:val="105"/>
                <w:sz w:val="15"/>
              </w:rPr>
              <w:t xml:space="preserve"> </w:t>
            </w:r>
            <w:r w:rsidRPr="0071610B">
              <w:rPr>
                <w:w w:val="105"/>
                <w:sz w:val="15"/>
              </w:rPr>
              <w:t>5.</w:t>
            </w:r>
            <w:hyperlink r:id="rId130">
              <w:r w:rsidRPr="0071610B">
                <w:rPr>
                  <w:w w:val="105"/>
                  <w:sz w:val="15"/>
                </w:rPr>
                <w:t>http://www/vasnecov/ru</w:t>
              </w:r>
            </w:hyperlink>
          </w:p>
        </w:tc>
      </w:tr>
      <w:tr w:rsidR="001724CB" w:rsidTr="001724CB">
        <w:trPr>
          <w:gridAfter w:val="3"/>
          <w:wAfter w:w="3420" w:type="dxa"/>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Итого по модулю 5</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rPr>
                <w:lang w:val="ru-RU"/>
              </w:rPr>
            </w:pPr>
            <w:r>
              <w:rPr>
                <w:lang w:val="ru-RU"/>
              </w:rPr>
              <w:t>4</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r>
      <w:tr w:rsidR="001724CB" w:rsidTr="001724CB">
        <w:trPr>
          <w:gridAfter w:val="3"/>
          <w:wAfter w:w="3420" w:type="dxa"/>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ind w:left="72"/>
            </w:pPr>
            <w:r>
              <w:rPr>
                <w:rFonts w:ascii="Times New Roman" w:eastAsia="Times New Roman" w:hAnsi="Times New Roman"/>
                <w:color w:val="000000"/>
                <w:w w:val="97"/>
                <w:sz w:val="16"/>
              </w:rPr>
              <w:t xml:space="preserve">Модуль 6. </w:t>
            </w:r>
            <w:r>
              <w:rPr>
                <w:rFonts w:ascii="Times New Roman" w:eastAsia="Times New Roman" w:hAnsi="Times New Roman"/>
                <w:b/>
                <w:color w:val="000000"/>
                <w:w w:val="97"/>
                <w:sz w:val="16"/>
              </w:rPr>
              <w:t>Восприятие произведений искусства</w:t>
            </w:r>
          </w:p>
        </w:tc>
      </w:tr>
      <w:tr w:rsidR="001724CB" w:rsidRP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6.1.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Восприятие произведений детского творчества. Обсуждение сюжетного и эмоционального содержания детских работ.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31">
              <w:r w:rsidRPr="00C77103">
                <w:rPr>
                  <w:w w:val="105"/>
                  <w:sz w:val="15"/>
                </w:rPr>
                <w:t>http://ru/wikipedia/org/wiki</w:t>
              </w:r>
            </w:hyperlink>
            <w:r w:rsidRPr="00C77103">
              <w:rPr>
                <w:spacing w:val="1"/>
                <w:w w:val="105"/>
                <w:sz w:val="15"/>
              </w:rPr>
              <w:t xml:space="preserve"> </w:t>
            </w:r>
            <w:r w:rsidRPr="00C77103">
              <w:rPr>
                <w:w w:val="105"/>
                <w:sz w:val="15"/>
              </w:rPr>
              <w:t>2.</w:t>
            </w:r>
            <w:hyperlink r:id="rId132">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33">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34">
              <w:r w:rsidRPr="00C77103">
                <w:rPr>
                  <w:w w:val="105"/>
                  <w:sz w:val="15"/>
                </w:rPr>
                <w:t>http://www/vasnecov/ru</w:t>
              </w:r>
            </w:hyperlink>
          </w:p>
        </w:tc>
      </w:tr>
      <w:tr w:rsid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6.2.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45" w:lineRule="auto"/>
              <w:ind w:left="72" w:right="432"/>
            </w:pPr>
            <w:r w:rsidRPr="00815C2D">
              <w:rPr>
                <w:rFonts w:ascii="Times New Roman" w:eastAsia="Times New Roman" w:hAnsi="Times New Roman"/>
                <w:b/>
                <w:color w:val="000000"/>
                <w:w w:val="97"/>
                <w:sz w:val="16"/>
                <w:lang w:val="ru-RU"/>
              </w:rPr>
              <w:t xml:space="preserve">Художественное наблюдение окружающей природы и красивых природных деталей; анализ их конструкции и эмоционального воздействия. </w:t>
            </w:r>
            <w:r>
              <w:rPr>
                <w:rFonts w:ascii="Times New Roman" w:eastAsia="Times New Roman" w:hAnsi="Times New Roman"/>
                <w:b/>
                <w:color w:val="000000"/>
                <w:w w:val="97"/>
                <w:sz w:val="16"/>
              </w:rPr>
              <w:t>Сопоставление их с рукотворными произведениями.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35">
              <w:r w:rsidRPr="00C77103">
                <w:rPr>
                  <w:w w:val="105"/>
                  <w:sz w:val="15"/>
                </w:rPr>
                <w:t>http://ru/wikipedia/org/wiki</w:t>
              </w:r>
            </w:hyperlink>
            <w:r w:rsidRPr="00C77103">
              <w:rPr>
                <w:spacing w:val="1"/>
                <w:w w:val="105"/>
                <w:sz w:val="15"/>
              </w:rPr>
              <w:t xml:space="preserve"> </w:t>
            </w:r>
            <w:r w:rsidRPr="00C77103">
              <w:rPr>
                <w:w w:val="105"/>
                <w:sz w:val="15"/>
              </w:rPr>
              <w:t>2.</w:t>
            </w:r>
            <w:hyperlink r:id="rId136">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37">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38">
              <w:r w:rsidRPr="00C77103">
                <w:rPr>
                  <w:w w:val="105"/>
                  <w:sz w:val="15"/>
                </w:rPr>
                <w:t>http://www/vasnecov/ru</w:t>
              </w:r>
            </w:hyperlink>
          </w:p>
        </w:tc>
      </w:tr>
      <w:tr w:rsidR="001724CB" w:rsidRP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lastRenderedPageBreak/>
              <w:t>6.3.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Восприятие орнаментальных произведений декоративно-прикладного искусства (кружево, шитьё, резьба по дереву, чеканка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39">
              <w:r w:rsidRPr="00C77103">
                <w:rPr>
                  <w:w w:val="105"/>
                  <w:sz w:val="15"/>
                </w:rPr>
                <w:t>http://ru/wikipedia/org/wiki</w:t>
              </w:r>
            </w:hyperlink>
            <w:r w:rsidRPr="00C77103">
              <w:rPr>
                <w:spacing w:val="1"/>
                <w:w w:val="105"/>
                <w:sz w:val="15"/>
              </w:rPr>
              <w:t xml:space="preserve"> </w:t>
            </w:r>
            <w:r w:rsidRPr="00C77103">
              <w:rPr>
                <w:w w:val="105"/>
                <w:sz w:val="15"/>
              </w:rPr>
              <w:t>2.</w:t>
            </w:r>
            <w:hyperlink r:id="rId140">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41">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42">
              <w:r w:rsidRPr="00C77103">
                <w:rPr>
                  <w:w w:val="105"/>
                  <w:sz w:val="15"/>
                </w:rPr>
                <w:t>http://www/vasnecov/ru</w:t>
              </w:r>
            </w:hyperlink>
          </w:p>
        </w:tc>
      </w:tr>
      <w:tr w:rsidR="001724CB" w:rsidRP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6.4.</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Произведения живописи с активным выражением цветового состояния в погоде.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43">
              <w:r w:rsidRPr="00C77103">
                <w:rPr>
                  <w:w w:val="105"/>
                  <w:sz w:val="15"/>
                </w:rPr>
                <w:t>http://ru/wikipedia/org/wiki</w:t>
              </w:r>
            </w:hyperlink>
            <w:r w:rsidRPr="00C77103">
              <w:rPr>
                <w:spacing w:val="1"/>
                <w:w w:val="105"/>
                <w:sz w:val="15"/>
              </w:rPr>
              <w:t xml:space="preserve"> </w:t>
            </w:r>
            <w:r w:rsidRPr="00C77103">
              <w:rPr>
                <w:w w:val="105"/>
                <w:sz w:val="15"/>
              </w:rPr>
              <w:t>2.</w:t>
            </w:r>
            <w:hyperlink r:id="rId144">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45">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46">
              <w:r w:rsidRPr="00C77103">
                <w:rPr>
                  <w:w w:val="105"/>
                  <w:sz w:val="15"/>
                </w:rPr>
                <w:t>http://www/vasnecov/ru</w:t>
              </w:r>
            </w:hyperlink>
          </w:p>
        </w:tc>
      </w:tr>
      <w:tr w:rsidR="001724CB" w:rsidRP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6.5.</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Произведения пейзажистов И. И. Левитана, И. И. Шишкина, А. И. Куинджи, Н. П. Крымова.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47">
              <w:r w:rsidRPr="00C77103">
                <w:rPr>
                  <w:w w:val="105"/>
                  <w:sz w:val="15"/>
                </w:rPr>
                <w:t>http://ru/wikipedia/org/wiki</w:t>
              </w:r>
            </w:hyperlink>
            <w:r w:rsidRPr="00C77103">
              <w:rPr>
                <w:spacing w:val="1"/>
                <w:w w:val="105"/>
                <w:sz w:val="15"/>
              </w:rPr>
              <w:t xml:space="preserve"> </w:t>
            </w:r>
            <w:r w:rsidRPr="00C77103">
              <w:rPr>
                <w:w w:val="105"/>
                <w:sz w:val="15"/>
              </w:rPr>
              <w:t>2.</w:t>
            </w:r>
            <w:hyperlink r:id="rId148">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49">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50">
              <w:r w:rsidRPr="00C77103">
                <w:rPr>
                  <w:w w:val="105"/>
                  <w:sz w:val="15"/>
                </w:rPr>
                <w:t>http://www/vasnecov/ru</w:t>
              </w:r>
            </w:hyperlink>
          </w:p>
        </w:tc>
      </w:tr>
      <w:tr w:rsidR="001724CB" w:rsidRPr="001724CB" w:rsidTr="001724CB">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jc w:val="center"/>
            </w:pPr>
            <w:r>
              <w:rPr>
                <w:rFonts w:ascii="Times New Roman" w:eastAsia="Times New Roman" w:hAnsi="Times New Roman"/>
                <w:color w:val="000000"/>
                <w:w w:val="97"/>
                <w:sz w:val="16"/>
              </w:rPr>
              <w:t>6.6.</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45" w:lineRule="auto"/>
              <w:ind w:left="72" w:right="432"/>
              <w:rPr>
                <w:lang w:val="ru-RU"/>
              </w:rPr>
            </w:pPr>
            <w:r w:rsidRPr="00815C2D">
              <w:rPr>
                <w:rFonts w:ascii="Times New Roman" w:eastAsia="Times New Roman" w:hAnsi="Times New Roman"/>
                <w:b/>
                <w:color w:val="000000"/>
                <w:w w:val="97"/>
                <w:sz w:val="16"/>
                <w:lang w:val="ru-RU"/>
              </w:rPr>
              <w:t>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pStyle w:val="TableParagraph"/>
              <w:spacing w:before="59"/>
              <w:rPr>
                <w:sz w:val="15"/>
              </w:rPr>
            </w:pPr>
            <w:r>
              <w:rPr>
                <w:w w:val="105"/>
                <w:sz w:val="15"/>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C77103">
              <w:rPr>
                <w:w w:val="105"/>
                <w:sz w:val="15"/>
              </w:rPr>
              <w:t>.</w:t>
            </w:r>
            <w:hyperlink r:id="rId151">
              <w:r w:rsidRPr="00C77103">
                <w:rPr>
                  <w:w w:val="105"/>
                  <w:sz w:val="15"/>
                </w:rPr>
                <w:t>http://ru/wikipedia/org/wiki</w:t>
              </w:r>
            </w:hyperlink>
            <w:r w:rsidRPr="00C77103">
              <w:rPr>
                <w:spacing w:val="1"/>
                <w:w w:val="105"/>
                <w:sz w:val="15"/>
              </w:rPr>
              <w:t xml:space="preserve"> </w:t>
            </w:r>
            <w:r w:rsidRPr="00C77103">
              <w:rPr>
                <w:w w:val="105"/>
                <w:sz w:val="15"/>
              </w:rPr>
              <w:t>2.</w:t>
            </w:r>
            <w:hyperlink r:id="rId152">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53">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54">
              <w:r w:rsidRPr="00C77103">
                <w:rPr>
                  <w:w w:val="105"/>
                  <w:sz w:val="15"/>
                </w:rPr>
                <w:t>http://www/vasnecov/ru</w:t>
              </w:r>
            </w:hyperlink>
          </w:p>
        </w:tc>
      </w:tr>
      <w:tr w:rsidR="001724CB" w:rsidTr="001724CB">
        <w:trPr>
          <w:gridAfter w:val="3"/>
          <w:wAfter w:w="3420" w:type="dxa"/>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Итого по модулю 6</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rPr>
                <w:lang w:val="ru-RU"/>
              </w:rPr>
            </w:pPr>
            <w:r>
              <w:rPr>
                <w:lang w:val="ru-RU"/>
              </w:rPr>
              <w:t>3</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r>
      <w:tr w:rsidR="001724CB" w:rsidTr="001724CB">
        <w:trPr>
          <w:gridAfter w:val="3"/>
          <w:wAfter w:w="3420" w:type="dxa"/>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 xml:space="preserve">Модуль 7. </w:t>
            </w:r>
            <w:r>
              <w:rPr>
                <w:rFonts w:ascii="Times New Roman" w:eastAsia="Times New Roman" w:hAnsi="Times New Roman"/>
                <w:b/>
                <w:color w:val="000000"/>
                <w:w w:val="97"/>
                <w:sz w:val="16"/>
              </w:rPr>
              <w:t>Азбука цифровой графики</w:t>
            </w:r>
          </w:p>
        </w:tc>
      </w:tr>
      <w:tr w:rsidR="001724CB" w:rsidRPr="00801D86" w:rsidTr="001724CB">
        <w:trPr>
          <w:gridAfter w:val="3"/>
          <w:wAfter w:w="3420" w:type="dxa"/>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8" w:after="0" w:line="230" w:lineRule="auto"/>
              <w:jc w:val="center"/>
            </w:pPr>
            <w:r>
              <w:rPr>
                <w:rFonts w:ascii="Times New Roman" w:eastAsia="Times New Roman" w:hAnsi="Times New Roman"/>
                <w:color w:val="000000"/>
                <w:w w:val="97"/>
                <w:sz w:val="16"/>
              </w:rPr>
              <w:t>7.1.</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 xml:space="preserve">Компьютерные средства изображения. Виды линий (в программе </w:t>
            </w:r>
            <w:r>
              <w:rPr>
                <w:rFonts w:ascii="Times New Roman" w:eastAsia="Times New Roman" w:hAnsi="Times New Roman"/>
                <w:b/>
                <w:color w:val="000000"/>
                <w:w w:val="97"/>
                <w:sz w:val="16"/>
              </w:rPr>
              <w:t>Paint</w:t>
            </w:r>
            <w:r w:rsidRPr="00815C2D">
              <w:rPr>
                <w:rFonts w:ascii="Times New Roman" w:eastAsia="Times New Roman" w:hAnsi="Times New Roman"/>
                <w:b/>
                <w:color w:val="000000"/>
                <w:w w:val="97"/>
                <w:sz w:val="16"/>
                <w:lang w:val="ru-RU"/>
              </w:rPr>
              <w:t xml:space="preserve"> или в другом графическом редакторе).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rPr>
                <w:lang w:val="ru-RU"/>
              </w:rPr>
            </w:pPr>
            <w:r>
              <w:rPr>
                <w:lang w:val="ru-RU"/>
              </w:rPr>
              <w:t>0,25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rPr>
                <w:lang w:val="ru-RU"/>
              </w:rPr>
            </w:pPr>
          </w:p>
        </w:tc>
      </w:tr>
      <w:tr w:rsidR="00492330" w:rsidTr="00492330">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lastRenderedPageBreak/>
              <w:t>7.2.</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45" w:lineRule="auto"/>
              <w:ind w:left="72" w:right="144"/>
            </w:pPr>
            <w:r w:rsidRPr="00815C2D">
              <w:rPr>
                <w:rFonts w:ascii="Times New Roman" w:eastAsia="Times New Roman" w:hAnsi="Times New Roman"/>
                <w:b/>
                <w:color w:val="000000"/>
                <w:w w:val="97"/>
                <w:sz w:val="16"/>
                <w:lang w:val="ru-RU"/>
              </w:rPr>
              <w:t xml:space="preserve">Компьютерные средства изображения. Работа с геометрическими фигурами. </w:t>
            </w:r>
            <w:r>
              <w:rPr>
                <w:rFonts w:ascii="Times New Roman" w:eastAsia="Times New Roman" w:hAnsi="Times New Roman"/>
                <w:b/>
                <w:color w:val="000000"/>
                <w:w w:val="97"/>
                <w:sz w:val="16"/>
              </w:rPr>
              <w:t>Трансформация и копирование геометрических фигур в программе Paint.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5"/>
              </w:rPr>
            </w:pPr>
            <w:r>
              <w:rPr>
                <w:w w:val="105"/>
                <w:sz w:val="15"/>
              </w:rPr>
              <w:t>0.25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C77103">
              <w:rPr>
                <w:w w:val="105"/>
                <w:sz w:val="15"/>
              </w:rPr>
              <w:t>.</w:t>
            </w:r>
            <w:hyperlink r:id="rId155">
              <w:r w:rsidRPr="00C77103">
                <w:rPr>
                  <w:w w:val="105"/>
                  <w:sz w:val="15"/>
                </w:rPr>
                <w:t>http://ru/wikipedia/org/wiki</w:t>
              </w:r>
            </w:hyperlink>
            <w:r w:rsidRPr="00C77103">
              <w:rPr>
                <w:spacing w:val="1"/>
                <w:w w:val="105"/>
                <w:sz w:val="15"/>
              </w:rPr>
              <w:t xml:space="preserve"> </w:t>
            </w:r>
            <w:r w:rsidRPr="00C77103">
              <w:rPr>
                <w:w w:val="105"/>
                <w:sz w:val="15"/>
              </w:rPr>
              <w:t>2.</w:t>
            </w:r>
            <w:hyperlink r:id="rId156">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57">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58">
              <w:r w:rsidRPr="00C77103">
                <w:rPr>
                  <w:w w:val="105"/>
                  <w:sz w:val="15"/>
                </w:rPr>
                <w:t>http://www/vasnecov/ru</w:t>
              </w:r>
            </w:hyperlink>
          </w:p>
        </w:tc>
      </w:tr>
      <w:tr w:rsidR="00492330" w:rsidRPr="00801D86" w:rsidTr="00492330">
        <w:trPr>
          <w:gridAfter w:val="3"/>
          <w:wAfter w:w="3420" w:type="dxa"/>
          <w:trHeight w:val="2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7.3.</w:t>
            </w:r>
          </w:p>
        </w:tc>
        <w:tc>
          <w:tcPr>
            <w:tcW w:w="106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45" w:lineRule="auto"/>
              <w:ind w:left="72" w:right="144"/>
              <w:rPr>
                <w:lang w:val="ru-RU"/>
              </w:rPr>
            </w:pPr>
            <w:r w:rsidRPr="00815C2D">
              <w:rPr>
                <w:rFonts w:ascii="Times New Roman" w:eastAsia="Times New Roman" w:hAnsi="Times New Roman"/>
                <w:b/>
                <w:color w:val="000000"/>
                <w:w w:val="97"/>
                <w:sz w:val="16"/>
                <w:lang w:val="ru-RU"/>
              </w:rPr>
              <w:t xml:space="preserve">Освоение инструментов традиционного рисования (карандаш, кисточка, ластик и др.) в программе </w:t>
            </w:r>
            <w:r>
              <w:rPr>
                <w:rFonts w:ascii="Times New Roman" w:eastAsia="Times New Roman" w:hAnsi="Times New Roman"/>
                <w:b/>
                <w:color w:val="000000"/>
                <w:w w:val="97"/>
                <w:sz w:val="16"/>
              </w:rPr>
              <w:t>Paint</w:t>
            </w:r>
            <w:r w:rsidRPr="00815C2D">
              <w:rPr>
                <w:rFonts w:ascii="Times New Roman" w:eastAsia="Times New Roman" w:hAnsi="Times New Roman"/>
                <w:b/>
                <w:color w:val="000000"/>
                <w:w w:val="97"/>
                <w:sz w:val="16"/>
                <w:lang w:val="ru-RU"/>
              </w:rPr>
              <w:t xml:space="preserve"> на основе простых сюжетов (например,«Образ дерева»).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5"/>
              </w:rPr>
            </w:pPr>
            <w:r>
              <w:rPr>
                <w:w w:val="105"/>
                <w:sz w:val="15"/>
              </w:rPr>
              <w:t>0.25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C77103">
              <w:rPr>
                <w:w w:val="105"/>
                <w:sz w:val="15"/>
              </w:rPr>
              <w:t>.</w:t>
            </w:r>
            <w:hyperlink r:id="rId159">
              <w:r w:rsidRPr="00C77103">
                <w:rPr>
                  <w:w w:val="105"/>
                  <w:sz w:val="15"/>
                </w:rPr>
                <w:t>http://ru/wikipedia/org/wiki</w:t>
              </w:r>
            </w:hyperlink>
            <w:r w:rsidRPr="00C77103">
              <w:rPr>
                <w:spacing w:val="1"/>
                <w:w w:val="105"/>
                <w:sz w:val="15"/>
              </w:rPr>
              <w:t xml:space="preserve"> </w:t>
            </w:r>
            <w:r w:rsidRPr="00C77103">
              <w:rPr>
                <w:w w:val="105"/>
                <w:sz w:val="15"/>
              </w:rPr>
              <w:t>2.</w:t>
            </w:r>
            <w:hyperlink r:id="rId160">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61">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62">
              <w:r w:rsidRPr="00C77103">
                <w:rPr>
                  <w:w w:val="105"/>
                  <w:sz w:val="15"/>
                </w:rPr>
                <w:t>http://www/vasnecov/ru</w:t>
              </w:r>
            </w:hyperlink>
          </w:p>
        </w:tc>
      </w:tr>
      <w:tr w:rsidR="00492330" w:rsidRPr="00801D86" w:rsidTr="00492330">
        <w:trPr>
          <w:gridAfter w:val="3"/>
          <w:wAfter w:w="3420" w:type="dxa"/>
          <w:trHeight w:val="2137"/>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7.4.</w:t>
            </w:r>
          </w:p>
        </w:tc>
        <w:tc>
          <w:tcPr>
            <w:tcW w:w="1065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 xml:space="preserve">Освоение инструментов традиционного рисования в программе </w:t>
            </w:r>
            <w:r>
              <w:rPr>
                <w:rFonts w:ascii="Times New Roman" w:eastAsia="Times New Roman" w:hAnsi="Times New Roman"/>
                <w:b/>
                <w:color w:val="000000"/>
                <w:w w:val="97"/>
                <w:sz w:val="16"/>
              </w:rPr>
              <w:t>Paint</w:t>
            </w:r>
            <w:r w:rsidRPr="00815C2D">
              <w:rPr>
                <w:rFonts w:ascii="Times New Roman" w:eastAsia="Times New Roman" w:hAnsi="Times New Roman"/>
                <w:b/>
                <w:color w:val="000000"/>
                <w:w w:val="97"/>
                <w:sz w:val="16"/>
                <w:lang w:val="ru-RU"/>
              </w:rPr>
              <w:t xml:space="preserve"> на основе темы «Тёплые и холодные цвета».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59"/>
              <w:rPr>
                <w:sz w:val="15"/>
              </w:rPr>
            </w:pPr>
            <w:r>
              <w:rPr>
                <w:w w:val="105"/>
                <w:sz w:val="15"/>
              </w:rPr>
              <w:t>0.25</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r w:rsidRPr="008E6182">
              <w:rPr>
                <w:sz w:val="15"/>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r w:rsidRPr="008E6182">
              <w:rPr>
                <w:sz w:val="15"/>
              </w:rPr>
              <w:t>0</w:t>
            </w:r>
          </w:p>
        </w:tc>
        <w:tc>
          <w:tcPr>
            <w:tcW w:w="161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r w:rsidRPr="00C77103">
              <w:rPr>
                <w:w w:val="105"/>
                <w:sz w:val="15"/>
              </w:rPr>
              <w:t>.</w:t>
            </w:r>
            <w:hyperlink r:id="rId163">
              <w:r w:rsidRPr="00C77103">
                <w:rPr>
                  <w:w w:val="105"/>
                  <w:sz w:val="15"/>
                </w:rPr>
                <w:t>http://ru/wikipedia/org/wiki</w:t>
              </w:r>
            </w:hyperlink>
            <w:r w:rsidRPr="00C77103">
              <w:rPr>
                <w:spacing w:val="1"/>
                <w:w w:val="105"/>
                <w:sz w:val="15"/>
              </w:rPr>
              <w:t xml:space="preserve"> </w:t>
            </w:r>
            <w:r w:rsidRPr="00C77103">
              <w:rPr>
                <w:w w:val="105"/>
                <w:sz w:val="15"/>
              </w:rPr>
              <w:t>2.</w:t>
            </w:r>
            <w:hyperlink r:id="rId164">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65">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66">
              <w:r w:rsidRPr="00C77103">
                <w:rPr>
                  <w:w w:val="105"/>
                  <w:sz w:val="15"/>
                </w:rPr>
                <w:t>http://www/vasnecov/ru</w:t>
              </w:r>
            </w:hyperlink>
          </w:p>
        </w:tc>
      </w:tr>
      <w:tr w:rsidR="00492330" w:rsidRPr="00801D86" w:rsidTr="00492330">
        <w:trPr>
          <w:gridAfter w:val="3"/>
          <w:wAfter w:w="3420" w:type="dxa"/>
          <w:trHeight w:val="2137"/>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4" w:after="0" w:line="230" w:lineRule="auto"/>
              <w:jc w:val="center"/>
            </w:pPr>
            <w:r>
              <w:rPr>
                <w:rFonts w:ascii="Times New Roman" w:eastAsia="Times New Roman" w:hAnsi="Times New Roman"/>
                <w:color w:val="000000"/>
                <w:w w:val="97"/>
                <w:sz w:val="16"/>
              </w:rPr>
              <w:t>7.5.</w:t>
            </w:r>
          </w:p>
        </w:tc>
        <w:tc>
          <w:tcPr>
            <w:tcW w:w="1065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4" w:after="0" w:line="245" w:lineRule="auto"/>
              <w:ind w:left="72" w:right="432"/>
              <w:rPr>
                <w:lang w:val="ru-RU"/>
              </w:rPr>
            </w:pPr>
            <w:r w:rsidRPr="00815C2D">
              <w:rPr>
                <w:rFonts w:ascii="Times New Roman" w:eastAsia="Times New Roman" w:hAnsi="Times New Roman"/>
                <w:b/>
                <w:color w:val="000000"/>
                <w:w w:val="97"/>
                <w:sz w:val="16"/>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5"/>
              </w:rPr>
            </w:pPr>
            <w:r>
              <w:rPr>
                <w:w w:val="104"/>
                <w:sz w:val="15"/>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8E6182">
              <w:rPr>
                <w:sz w:val="15"/>
              </w:rPr>
              <w:t>0</w:t>
            </w:r>
          </w:p>
        </w:tc>
        <w:tc>
          <w:tcPr>
            <w:tcW w:w="161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r w:rsidRPr="00C77103">
              <w:rPr>
                <w:w w:val="105"/>
                <w:sz w:val="15"/>
              </w:rPr>
              <w:t>.</w:t>
            </w:r>
            <w:hyperlink r:id="rId167">
              <w:r w:rsidRPr="00C77103">
                <w:rPr>
                  <w:w w:val="105"/>
                  <w:sz w:val="15"/>
                </w:rPr>
                <w:t>http://ru/wikipedia/org/wiki</w:t>
              </w:r>
            </w:hyperlink>
            <w:r w:rsidRPr="00C77103">
              <w:rPr>
                <w:spacing w:val="1"/>
                <w:w w:val="105"/>
                <w:sz w:val="15"/>
              </w:rPr>
              <w:t xml:space="preserve"> </w:t>
            </w:r>
            <w:r w:rsidRPr="00C77103">
              <w:rPr>
                <w:w w:val="105"/>
                <w:sz w:val="15"/>
              </w:rPr>
              <w:t>2.</w:t>
            </w:r>
            <w:hyperlink r:id="rId168">
              <w:r w:rsidRPr="00C77103">
                <w:rPr>
                  <w:w w:val="105"/>
                  <w:sz w:val="15"/>
                </w:rPr>
                <w:t>http://moikompas/ru/tags/plastilin</w:t>
              </w:r>
            </w:hyperlink>
            <w:r w:rsidRPr="00C77103">
              <w:rPr>
                <w:spacing w:val="1"/>
                <w:w w:val="105"/>
                <w:sz w:val="15"/>
              </w:rPr>
              <w:t xml:space="preserve"> </w:t>
            </w:r>
            <w:r w:rsidRPr="00C77103">
              <w:rPr>
                <w:spacing w:val="-2"/>
                <w:w w:val="105"/>
                <w:sz w:val="15"/>
              </w:rPr>
              <w:t>3.</w:t>
            </w:r>
            <w:hyperlink r:id="rId169">
              <w:r w:rsidRPr="00C77103">
                <w:rPr>
                  <w:spacing w:val="-2"/>
                  <w:w w:val="105"/>
                  <w:sz w:val="15"/>
                </w:rPr>
                <w:t>http://art.thelib.ru/culture/pictures/iskusstvo_yaponii.html</w:t>
              </w:r>
            </w:hyperlink>
            <w:r w:rsidRPr="00C77103">
              <w:rPr>
                <w:spacing w:val="-1"/>
                <w:w w:val="105"/>
                <w:sz w:val="15"/>
              </w:rPr>
              <w:t xml:space="preserve"> </w:t>
            </w:r>
            <w:r w:rsidRPr="00C77103">
              <w:rPr>
                <w:w w:val="105"/>
                <w:sz w:val="15"/>
              </w:rPr>
              <w:t>4.http://www.orientmuseum. ru/art</w:t>
            </w:r>
            <w:r w:rsidRPr="00C77103">
              <w:rPr>
                <w:spacing w:val="1"/>
                <w:w w:val="105"/>
                <w:sz w:val="15"/>
              </w:rPr>
              <w:t xml:space="preserve"> </w:t>
            </w:r>
            <w:r w:rsidRPr="00C77103">
              <w:rPr>
                <w:w w:val="105"/>
                <w:sz w:val="15"/>
              </w:rPr>
              <w:t>5.</w:t>
            </w:r>
            <w:hyperlink r:id="rId170">
              <w:r w:rsidRPr="00C77103">
                <w:rPr>
                  <w:w w:val="105"/>
                  <w:sz w:val="15"/>
                </w:rPr>
                <w:t>http://www/vasnecov/ru</w:t>
              </w:r>
            </w:hyperlink>
          </w:p>
        </w:tc>
      </w:tr>
      <w:tr w:rsidR="001724CB" w:rsidTr="001724CB">
        <w:trPr>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Итого по модулю 7</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rPr>
                <w:lang w:val="ru-RU"/>
              </w:rPr>
            </w:pPr>
            <w:r>
              <w:rPr>
                <w:lang w:val="ru-RU"/>
              </w:rPr>
              <w:t>2</w:t>
            </w:r>
          </w:p>
        </w:tc>
        <w:tc>
          <w:tcPr>
            <w:tcW w:w="385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c>
          <w:tcPr>
            <w:tcW w:w="1140" w:type="dxa"/>
          </w:tcPr>
          <w:p w:rsidR="001724CB" w:rsidRDefault="001724CB" w:rsidP="001724CB"/>
        </w:tc>
        <w:tc>
          <w:tcPr>
            <w:tcW w:w="1140" w:type="dxa"/>
          </w:tcPr>
          <w:p w:rsidR="001724CB" w:rsidRDefault="001724CB" w:rsidP="001724CB">
            <w:r w:rsidRPr="008E6182">
              <w:rPr>
                <w:sz w:val="15"/>
              </w:rPr>
              <w:t>0</w:t>
            </w:r>
          </w:p>
        </w:tc>
        <w:tc>
          <w:tcPr>
            <w:tcW w:w="1140" w:type="dxa"/>
          </w:tcPr>
          <w:p w:rsidR="001724CB" w:rsidRDefault="001724CB" w:rsidP="001724CB">
            <w:r w:rsidRPr="008E6182">
              <w:rPr>
                <w:sz w:val="15"/>
              </w:rPr>
              <w:t>0</w:t>
            </w:r>
          </w:p>
        </w:tc>
      </w:tr>
      <w:tr w:rsidR="001724CB" w:rsidTr="001724CB">
        <w:trPr>
          <w:gridAfter w:val="2"/>
          <w:wAfter w:w="2280" w:type="dxa"/>
          <w:trHeight w:hRule="exact" w:val="348"/>
        </w:trPr>
        <w:tc>
          <w:tcPr>
            <w:tcW w:w="111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815C2D" w:rsidRDefault="001724CB" w:rsidP="001724CB">
            <w:pPr>
              <w:autoSpaceDE w:val="0"/>
              <w:autoSpaceDN w:val="0"/>
              <w:spacing w:before="76" w:after="0" w:line="233" w:lineRule="auto"/>
              <w:ind w:left="72"/>
              <w:rPr>
                <w:lang w:val="ru-RU"/>
              </w:rPr>
            </w:pPr>
            <w:r w:rsidRPr="00815C2D">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pPr>
              <w:autoSpaceDE w:val="0"/>
              <w:autoSpaceDN w:val="0"/>
              <w:spacing w:before="76" w:after="0" w:line="233" w:lineRule="auto"/>
              <w:ind w:left="72"/>
            </w:pPr>
            <w:r>
              <w:rPr>
                <w:rFonts w:ascii="Times New Roman" w:eastAsia="Times New Roman" w:hAnsi="Times New Roman"/>
                <w:color w:val="000000"/>
                <w:w w:val="97"/>
                <w:sz w:val="16"/>
              </w:rPr>
              <w:t>34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Pr="001724CB" w:rsidRDefault="001724CB" w:rsidP="001724CB">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c>
          <w:tcPr>
            <w:tcW w:w="1610" w:type="dxa"/>
            <w:tcBorders>
              <w:top w:val="single" w:sz="4" w:space="0" w:color="000000"/>
              <w:left w:val="single" w:sz="4" w:space="0" w:color="000000"/>
              <w:bottom w:val="single" w:sz="4" w:space="0" w:color="000000"/>
              <w:right w:val="single" w:sz="4" w:space="0" w:color="000000"/>
            </w:tcBorders>
            <w:tcMar>
              <w:left w:w="0" w:type="dxa"/>
              <w:right w:w="0" w:type="dxa"/>
            </w:tcMar>
          </w:tcPr>
          <w:p w:rsidR="001724CB" w:rsidRDefault="001724CB" w:rsidP="001724CB"/>
        </w:tc>
        <w:tc>
          <w:tcPr>
            <w:tcW w:w="1140" w:type="dxa"/>
          </w:tcPr>
          <w:p w:rsidR="001724CB" w:rsidRDefault="001724CB" w:rsidP="001724CB"/>
        </w:tc>
      </w:tr>
    </w:tbl>
    <w:p w:rsidR="002F36B4" w:rsidRDefault="00AC1D45">
      <w:pPr>
        <w:autoSpaceDE w:val="0"/>
        <w:autoSpaceDN w:val="0"/>
        <w:spacing w:before="188" w:after="0" w:line="230" w:lineRule="auto"/>
      </w:pPr>
      <w:r>
        <w:rPr>
          <w:rFonts w:ascii="Times New Roman" w:eastAsia="Times New Roman" w:hAnsi="Times New Roman"/>
          <w:b/>
          <w:color w:val="000000"/>
          <w:sz w:val="18"/>
        </w:rPr>
        <w:t>3 КЛАСС</w:t>
      </w:r>
    </w:p>
    <w:p w:rsidR="002F36B4" w:rsidRDefault="002F36B4">
      <w:pPr>
        <w:sectPr w:rsidR="002F36B4">
          <w:pgSz w:w="16840" w:h="11900"/>
          <w:pgMar w:top="284" w:right="640" w:bottom="440" w:left="666" w:header="720" w:footer="720" w:gutter="0"/>
          <w:cols w:space="720" w:equalWidth="0">
            <w:col w:w="15534" w:space="0"/>
          </w:cols>
          <w:docGrid w:linePitch="360"/>
        </w:sectPr>
      </w:pPr>
    </w:p>
    <w:p w:rsidR="002F36B4" w:rsidRDefault="002F36B4">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2F36B4">
        <w:trPr>
          <w:trHeight w:hRule="exact" w:val="480"/>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09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AC1D4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2F36B4" w:rsidTr="00492330">
        <w:trPr>
          <w:trHeight w:hRule="exact" w:val="576"/>
        </w:trPr>
        <w:tc>
          <w:tcPr>
            <w:tcW w:w="396"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10950"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382" w:type="dxa"/>
            <w:vMerge/>
            <w:tcBorders>
              <w:top w:val="single" w:sz="4" w:space="0" w:color="000000"/>
              <w:left w:val="single" w:sz="4" w:space="0" w:color="000000"/>
              <w:bottom w:val="single" w:sz="4" w:space="0" w:color="000000"/>
              <w:right w:val="single" w:sz="4" w:space="0" w:color="000000"/>
            </w:tcBorders>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Модуль 1.</w:t>
            </w:r>
            <w:r>
              <w:rPr>
                <w:rFonts w:ascii="Times New Roman" w:eastAsia="Times New Roman" w:hAnsi="Times New Roman"/>
                <w:b/>
                <w:color w:val="000000"/>
                <w:w w:val="97"/>
                <w:sz w:val="16"/>
              </w:rPr>
              <w:t xml:space="preserve"> Графика</w:t>
            </w:r>
          </w:p>
        </w:tc>
      </w:tr>
      <w:tr w:rsidR="00492330" w:rsidRPr="00566085" w:rsidTr="00492330">
        <w:trPr>
          <w:trHeight w:hRule="exact" w:val="100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1.1.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45" w:lineRule="auto"/>
              <w:ind w:left="72" w:right="432"/>
            </w:pPr>
            <w:r w:rsidRPr="00815C2D">
              <w:rPr>
                <w:rFonts w:ascii="Times New Roman" w:eastAsia="Times New Roman" w:hAnsi="Times New Roman"/>
                <w:b/>
                <w:color w:val="000000"/>
                <w:w w:val="97"/>
                <w:sz w:val="16"/>
                <w:lang w:val="ru-RU"/>
              </w:rPr>
              <w:t xml:space="preserve">Поздравительная открытка. Открытка-пожелание. Композиция открытки: совмещение текста (шрифта) и изображения. </w:t>
            </w:r>
            <w:r>
              <w:rPr>
                <w:rFonts w:ascii="Times New Roman" w:eastAsia="Times New Roman" w:hAnsi="Times New Roman"/>
                <w:b/>
                <w:color w:val="000000"/>
                <w:w w:val="97"/>
                <w:sz w:val="16"/>
              </w:rPr>
              <w:t>Рисунок открытки или аппликация.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Default="00492330" w:rsidP="00492330">
            <w:pPr>
              <w:pStyle w:val="TableParagraph"/>
              <w:spacing w:before="71" w:line="249" w:lineRule="auto"/>
              <w:rPr>
                <w:sz w:val="16"/>
              </w:rPr>
            </w:pP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1.2.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Default="00492330" w:rsidP="00492330">
            <w:pPr>
              <w:pStyle w:val="TableParagraph"/>
              <w:spacing w:before="71" w:line="249" w:lineRule="auto"/>
              <w:rPr>
                <w:sz w:val="16"/>
              </w:rPr>
            </w:pP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1.3.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864"/>
              <w:rPr>
                <w:lang w:val="ru-RU"/>
              </w:rPr>
            </w:pPr>
            <w:r w:rsidRPr="00815C2D">
              <w:rPr>
                <w:rFonts w:ascii="Times New Roman" w:eastAsia="Times New Roman" w:hAnsi="Times New Roman"/>
                <w:b/>
                <w:color w:val="000000"/>
                <w:w w:val="97"/>
                <w:sz w:val="16"/>
                <w:lang w:val="ru-RU"/>
              </w:rPr>
              <w:t>Знакомство с творчеством некоторых известных отечественных иллюстраторов детской книги (И. Я. Билибин, Е. И. Рачёв, Б. А. Дехтерёв, В. Г. Сутеев, Ю. А. Васнецов, В. А. Чижиков, Е. И. Чарушин, Л. В. Владимирский, Н. Г. Гольц — по выбору учителя и учащихся).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Default="00492330" w:rsidP="00492330">
            <w:pPr>
              <w:pStyle w:val="TableParagraph"/>
              <w:spacing w:before="76" w:line="247" w:lineRule="auto"/>
              <w:rPr>
                <w:sz w:val="16"/>
              </w:rPr>
            </w:pP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1.4.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ind w:left="72"/>
            </w:pPr>
            <w:r w:rsidRPr="00815C2D">
              <w:rPr>
                <w:rFonts w:ascii="Times New Roman" w:eastAsia="Times New Roman" w:hAnsi="Times New Roman"/>
                <w:b/>
                <w:color w:val="000000"/>
                <w:w w:val="97"/>
                <w:sz w:val="16"/>
                <w:lang w:val="ru-RU"/>
              </w:rPr>
              <w:t xml:space="preserve">Эскиз плаката или афиши. Совмещение шрифта и изображения. </w:t>
            </w:r>
            <w:r>
              <w:rPr>
                <w:rFonts w:ascii="Times New Roman" w:eastAsia="Times New Roman" w:hAnsi="Times New Roman"/>
                <w:b/>
                <w:color w:val="000000"/>
                <w:w w:val="97"/>
                <w:sz w:val="16"/>
              </w:rPr>
              <w:t>Особенности композиции плаката.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Pr="00492330" w:rsidRDefault="00492330" w:rsidP="00492330">
            <w:pPr>
              <w:pStyle w:val="af"/>
              <w:spacing w:before="70"/>
              <w:ind w:left="107"/>
              <w:rPr>
                <w:lang w:val="ru-RU"/>
              </w:rPr>
            </w:pPr>
          </w:p>
          <w:p w:rsidR="00492330" w:rsidRDefault="00492330" w:rsidP="00492330">
            <w:pPr>
              <w:pStyle w:val="TableParagraph"/>
              <w:spacing w:before="76" w:line="244" w:lineRule="auto"/>
              <w:rPr>
                <w:sz w:val="16"/>
              </w:rPr>
            </w:pPr>
          </w:p>
        </w:tc>
      </w:tr>
      <w:tr w:rsidR="00492330" w:rsidRPr="00566085" w:rsidTr="00492330">
        <w:trPr>
          <w:trHeight w:val="10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1.5.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Изображение лица человека. Строение: пропорции, взаиморасположение частей лица.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Default="00492330" w:rsidP="00492330">
            <w:pPr>
              <w:pStyle w:val="TableParagraph"/>
              <w:spacing w:before="71" w:line="247" w:lineRule="auto"/>
              <w:rPr>
                <w:sz w:val="16"/>
              </w:rPr>
            </w:pPr>
          </w:p>
        </w:tc>
      </w:tr>
      <w:tr w:rsidR="00492330" w:rsidRPr="00566085" w:rsidTr="00492330">
        <w:trPr>
          <w:trHeight w:val="10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1.6.</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Эскиз маски для маскарада: изображение лица-маски персонажа с ярко выраженным характером.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66"/>
              <w:rPr>
                <w:sz w:val="16"/>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Default="00492330" w:rsidP="00492330">
            <w:pPr>
              <w:pStyle w:val="TableParagraph"/>
              <w:spacing w:before="71" w:line="249" w:lineRule="auto"/>
              <w:rPr>
                <w:sz w:val="16"/>
              </w:rPr>
            </w:pPr>
          </w:p>
        </w:tc>
      </w:tr>
      <w:tr w:rsidR="00492330">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color w:val="000000"/>
                <w:w w:val="97"/>
                <w:sz w:val="16"/>
              </w:rPr>
              <w:t>Итого по модулю 1</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Pr>
                <w:lang w:val="ru-RU"/>
              </w:rPr>
              <w:t>5</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tc>
      </w:tr>
      <w:tr w:rsidR="00492330">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color w:val="000000"/>
                <w:w w:val="97"/>
                <w:sz w:val="16"/>
              </w:rPr>
              <w:t>Модуль 2.</w:t>
            </w:r>
            <w:r>
              <w:rPr>
                <w:rFonts w:ascii="Times New Roman" w:eastAsia="Times New Roman" w:hAnsi="Times New Roman"/>
                <w:b/>
                <w:color w:val="000000"/>
                <w:w w:val="97"/>
                <w:sz w:val="16"/>
              </w:rPr>
              <w:t xml:space="preserve"> Живопись</w:t>
            </w:r>
          </w:p>
        </w:tc>
      </w:tr>
      <w:tr w:rsidR="00492330" w:rsidRPr="00566085" w:rsidTr="00492330">
        <w:trPr>
          <w:trHeight w:hRule="exact" w:val="1009"/>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lastRenderedPageBreak/>
              <w:t>2.1.</w:t>
            </w:r>
          </w:p>
        </w:tc>
        <w:tc>
          <w:tcPr>
            <w:tcW w:w="1095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sidRPr="00815C2D">
              <w:rPr>
                <w:rFonts w:ascii="Times New Roman" w:eastAsia="Times New Roman" w:hAnsi="Times New Roman"/>
                <w:b/>
                <w:color w:val="000000"/>
                <w:w w:val="97"/>
                <w:sz w:val="16"/>
                <w:lang w:val="ru-RU"/>
              </w:rPr>
              <w:t xml:space="preserve">Натюрморт из простых предметов с натуры или по представлению. </w:t>
            </w:r>
            <w:r>
              <w:rPr>
                <w:rFonts w:ascii="Times New Roman" w:eastAsia="Times New Roman" w:hAnsi="Times New Roman"/>
                <w:b/>
                <w:color w:val="000000"/>
                <w:w w:val="97"/>
                <w:sz w:val="16"/>
              </w:rPr>
              <w:t>Композиционный натюрморт.</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66"/>
              <w:rPr>
                <w:sz w:val="16"/>
              </w:rPr>
            </w:pPr>
            <w:r>
              <w:rPr>
                <w:sz w:val="16"/>
              </w:rPr>
              <w:t>0.5</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492330" w:rsidRDefault="00492330" w:rsidP="00492330">
            <w:pPr>
              <w:pStyle w:val="af"/>
              <w:spacing w:before="70"/>
              <w:ind w:left="107"/>
              <w:rPr>
                <w:lang w:val="ru-RU"/>
              </w:rPr>
            </w:pPr>
            <w:r w:rsidRPr="00492330">
              <w:rPr>
                <w:w w:val="95"/>
                <w:sz w:val="16"/>
                <w:lang w:val="ru-RU"/>
              </w:rPr>
              <w:t>Электронное</w:t>
            </w:r>
            <w:r w:rsidRPr="00492330">
              <w:rPr>
                <w:spacing w:val="1"/>
                <w:w w:val="95"/>
                <w:sz w:val="16"/>
                <w:lang w:val="ru-RU"/>
              </w:rPr>
              <w:t xml:space="preserve"> </w:t>
            </w:r>
            <w:r w:rsidRPr="00492330">
              <w:rPr>
                <w:w w:val="90"/>
                <w:sz w:val="16"/>
                <w:lang w:val="ru-RU"/>
              </w:rPr>
              <w:t>приложение</w:t>
            </w:r>
            <w:r w:rsidRPr="00492330">
              <w:rPr>
                <w:spacing w:val="1"/>
                <w:w w:val="90"/>
                <w:sz w:val="16"/>
                <w:lang w:val="ru-RU"/>
              </w:rPr>
              <w:t xml:space="preserve"> </w:t>
            </w:r>
            <w:r w:rsidRPr="00492330">
              <w:rPr>
                <w:w w:val="90"/>
                <w:sz w:val="16"/>
                <w:lang w:val="ru-RU"/>
              </w:rPr>
              <w:t>к</w:t>
            </w:r>
            <w:r w:rsidRPr="00492330">
              <w:rPr>
                <w:spacing w:val="-33"/>
                <w:w w:val="90"/>
                <w:sz w:val="16"/>
                <w:lang w:val="ru-RU"/>
              </w:rPr>
              <w:t xml:space="preserve"> </w:t>
            </w:r>
            <w:r w:rsidRPr="00492330">
              <w:rPr>
                <w:sz w:val="16"/>
                <w:lang w:val="ru-RU"/>
              </w:rPr>
              <w:t>учебнику</w:t>
            </w:r>
            <w:r w:rsidRPr="00492330">
              <w:rPr>
                <w:lang w:val="ru-RU"/>
              </w:rPr>
              <w:t xml:space="preserve"> </w:t>
            </w:r>
            <w:r>
              <w:t>resh</w:t>
            </w:r>
            <w:r w:rsidRPr="00492330">
              <w:rPr>
                <w:lang w:val="ru-RU"/>
              </w:rPr>
              <w:t>.</w:t>
            </w:r>
            <w:r>
              <w:t>edu</w:t>
            </w:r>
            <w:r w:rsidRPr="00492330">
              <w:rPr>
                <w:lang w:val="ru-RU"/>
              </w:rPr>
              <w:t>.</w:t>
            </w:r>
            <w:r>
              <w:t>ru</w:t>
            </w:r>
          </w:p>
          <w:p w:rsidR="00492330" w:rsidRPr="00492330" w:rsidRDefault="00492330" w:rsidP="00492330">
            <w:pPr>
              <w:rPr>
                <w:lang w:val="ru-RU"/>
              </w:rPr>
            </w:pPr>
          </w:p>
        </w:tc>
      </w:tr>
      <w:tr w:rsidR="00492330" w:rsidRPr="00566085" w:rsidTr="00492330">
        <w:trPr>
          <w:trHeight w:val="1009"/>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0" w:lineRule="auto"/>
              <w:jc w:val="center"/>
            </w:pPr>
            <w:r>
              <w:rPr>
                <w:rFonts w:ascii="Times New Roman" w:eastAsia="Times New Roman" w:hAnsi="Times New Roman"/>
                <w:color w:val="000000"/>
                <w:w w:val="97"/>
                <w:sz w:val="16"/>
              </w:rPr>
              <w:t>2.2.</w:t>
            </w:r>
          </w:p>
        </w:tc>
        <w:tc>
          <w:tcPr>
            <w:tcW w:w="1095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432"/>
              <w:rPr>
                <w:lang w:val="ru-RU"/>
              </w:rPr>
            </w:pPr>
            <w:r w:rsidRPr="00815C2D">
              <w:rPr>
                <w:rFonts w:ascii="Times New Roman" w:eastAsia="Times New Roman" w:hAnsi="Times New Roman"/>
                <w:b/>
                <w:color w:val="000000"/>
                <w:w w:val="97"/>
                <w:sz w:val="16"/>
                <w:lang w:val="ru-RU"/>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2.3.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«Натюрморт-автопортрет» из предметов, характеризующих личность ученика.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2.4.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45" w:lineRule="auto"/>
              <w:ind w:left="72" w:right="576"/>
            </w:pPr>
            <w:r w:rsidRPr="00815C2D">
              <w:rPr>
                <w:rFonts w:ascii="Times New Roman" w:eastAsia="Times New Roman" w:hAnsi="Times New Roman"/>
                <w:b/>
                <w:color w:val="000000"/>
                <w:w w:val="97"/>
                <w:sz w:val="16"/>
                <w:lang w:val="ru-RU"/>
              </w:rPr>
              <w:t xml:space="preserve">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w:t>
            </w:r>
            <w:r>
              <w:rPr>
                <w:rFonts w:ascii="Times New Roman" w:eastAsia="Times New Roman" w:hAnsi="Times New Roman"/>
                <w:b/>
                <w:color w:val="000000"/>
                <w:w w:val="97"/>
                <w:sz w:val="16"/>
              </w:rPr>
              <w:t>Показать в изображении состояние неба.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2.5.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50" w:lineRule="auto"/>
              <w:ind w:left="72" w:right="288"/>
              <w:rPr>
                <w:lang w:val="ru-RU"/>
              </w:rPr>
            </w:pPr>
            <w:r w:rsidRPr="00815C2D">
              <w:rPr>
                <w:rFonts w:ascii="Times New Roman" w:eastAsia="Times New Roman" w:hAnsi="Times New Roman"/>
                <w:b/>
                <w:color w:val="000000"/>
                <w:w w:val="97"/>
                <w:sz w:val="16"/>
                <w:lang w:val="ru-RU"/>
              </w:rPr>
              <w:t>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2.6.</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Сюжетная композиция «В цирке» (по памяти и по представлению).</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2.7.</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Художник в театре: эскиз занавеса (или декораций) для спектакля со сказочным сюжетом (сказка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2.8.</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Тематическая композиция «Праздник в городе» (гуашь по цветной бумаге, возможно совмещение с наклейками в виде коллажа или аппликации).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591470">
              <w:rPr>
                <w:w w:val="95"/>
                <w:sz w:val="16"/>
                <w:lang w:val="ru-RU"/>
              </w:rPr>
              <w:t>Электронное</w:t>
            </w:r>
            <w:r w:rsidRPr="00591470">
              <w:rPr>
                <w:spacing w:val="1"/>
                <w:w w:val="95"/>
                <w:sz w:val="16"/>
                <w:lang w:val="ru-RU"/>
              </w:rPr>
              <w:t xml:space="preserve"> </w:t>
            </w:r>
            <w:r w:rsidRPr="00591470">
              <w:rPr>
                <w:w w:val="90"/>
                <w:sz w:val="16"/>
                <w:lang w:val="ru-RU"/>
              </w:rPr>
              <w:t>приложение</w:t>
            </w:r>
            <w:r w:rsidRPr="00591470">
              <w:rPr>
                <w:spacing w:val="1"/>
                <w:w w:val="90"/>
                <w:sz w:val="16"/>
                <w:lang w:val="ru-RU"/>
              </w:rPr>
              <w:t xml:space="preserve"> </w:t>
            </w:r>
            <w:r w:rsidRPr="00591470">
              <w:rPr>
                <w:w w:val="90"/>
                <w:sz w:val="16"/>
                <w:lang w:val="ru-RU"/>
              </w:rPr>
              <w:t>к</w:t>
            </w:r>
            <w:r w:rsidRPr="00591470">
              <w:rPr>
                <w:spacing w:val="-33"/>
                <w:w w:val="90"/>
                <w:sz w:val="16"/>
                <w:lang w:val="ru-RU"/>
              </w:rPr>
              <w:t xml:space="preserve"> </w:t>
            </w:r>
            <w:r w:rsidRPr="00591470">
              <w:rPr>
                <w:sz w:val="16"/>
                <w:lang w:val="ru-RU"/>
              </w:rPr>
              <w:t>учебнику</w:t>
            </w:r>
            <w:r w:rsidRPr="00591470">
              <w:rPr>
                <w:lang w:val="ru-RU"/>
              </w:rPr>
              <w:t xml:space="preserve"> </w:t>
            </w:r>
            <w:r w:rsidRPr="00591470">
              <w:t>resh</w:t>
            </w:r>
            <w:r w:rsidRPr="00591470">
              <w:rPr>
                <w:lang w:val="ru-RU"/>
              </w:rPr>
              <w:t>.</w:t>
            </w:r>
            <w:r w:rsidRPr="00591470">
              <w:t>edu</w:t>
            </w:r>
            <w:r w:rsidRPr="00591470">
              <w:rPr>
                <w:lang w:val="ru-RU"/>
              </w:rPr>
              <w:t>.</w:t>
            </w:r>
            <w:r w:rsidRPr="00591470">
              <w:t>ru</w:t>
            </w:r>
          </w:p>
        </w:tc>
      </w:tr>
      <w:tr w:rsidR="00492330">
        <w:trPr>
          <w:trHeight w:hRule="exact" w:val="348"/>
        </w:trPr>
        <w:tc>
          <w:tcPr>
            <w:tcW w:w="1134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color w:val="000000"/>
                <w:w w:val="97"/>
                <w:sz w:val="16"/>
              </w:rPr>
              <w:t>Итого по модулю 2</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492330" w:rsidRDefault="00492330" w:rsidP="00492330">
            <w:pPr>
              <w:rPr>
                <w:lang w:val="ru-RU"/>
              </w:rPr>
            </w:pPr>
            <w:r>
              <w:rPr>
                <w:lang w:val="ru-RU"/>
              </w:rPr>
              <w:t>6</w:t>
            </w:r>
          </w:p>
        </w:tc>
        <w:tc>
          <w:tcPr>
            <w:tcW w:w="3628"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tc>
      </w:tr>
      <w:tr w:rsidR="00492330">
        <w:trPr>
          <w:trHeight w:hRule="exact" w:val="350"/>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0" w:lineRule="auto"/>
              <w:ind w:left="72"/>
            </w:pPr>
            <w:r>
              <w:rPr>
                <w:rFonts w:ascii="Times New Roman" w:eastAsia="Times New Roman" w:hAnsi="Times New Roman"/>
                <w:color w:val="000000"/>
                <w:w w:val="97"/>
                <w:sz w:val="16"/>
              </w:rPr>
              <w:t>Модуль 3.</w:t>
            </w:r>
            <w:r>
              <w:rPr>
                <w:rFonts w:ascii="Times New Roman" w:eastAsia="Times New Roman" w:hAnsi="Times New Roman"/>
                <w:b/>
                <w:color w:val="000000"/>
                <w:w w:val="97"/>
                <w:sz w:val="16"/>
              </w:rPr>
              <w:t xml:space="preserve"> Скульптура</w:t>
            </w:r>
          </w:p>
        </w:tc>
      </w:tr>
      <w:tr w:rsidR="00492330" w:rsidRPr="00566085">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3.1.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Лепка сказочного персонажа на основе сюжета известной сказки или создание этого персонажа в технике бумагопластики.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3C3CB5">
              <w:rPr>
                <w:w w:val="95"/>
                <w:sz w:val="16"/>
                <w:lang w:val="ru-RU"/>
              </w:rPr>
              <w:t>Электронное</w:t>
            </w:r>
            <w:r w:rsidRPr="003C3CB5">
              <w:rPr>
                <w:spacing w:val="1"/>
                <w:w w:val="95"/>
                <w:sz w:val="16"/>
                <w:lang w:val="ru-RU"/>
              </w:rPr>
              <w:t xml:space="preserve"> </w:t>
            </w:r>
            <w:r w:rsidRPr="003C3CB5">
              <w:rPr>
                <w:w w:val="90"/>
                <w:sz w:val="16"/>
                <w:lang w:val="ru-RU"/>
              </w:rPr>
              <w:t>приложение</w:t>
            </w:r>
            <w:r w:rsidRPr="003C3CB5">
              <w:rPr>
                <w:spacing w:val="1"/>
                <w:w w:val="90"/>
                <w:sz w:val="16"/>
                <w:lang w:val="ru-RU"/>
              </w:rPr>
              <w:t xml:space="preserve"> </w:t>
            </w:r>
            <w:r w:rsidRPr="003C3CB5">
              <w:rPr>
                <w:w w:val="90"/>
                <w:sz w:val="16"/>
                <w:lang w:val="ru-RU"/>
              </w:rPr>
              <w:t>к</w:t>
            </w:r>
            <w:r w:rsidRPr="003C3CB5">
              <w:rPr>
                <w:spacing w:val="-33"/>
                <w:w w:val="90"/>
                <w:sz w:val="16"/>
                <w:lang w:val="ru-RU"/>
              </w:rPr>
              <w:t xml:space="preserve"> </w:t>
            </w:r>
            <w:r w:rsidRPr="003C3CB5">
              <w:rPr>
                <w:sz w:val="16"/>
                <w:lang w:val="ru-RU"/>
              </w:rPr>
              <w:t>учебнику</w:t>
            </w:r>
            <w:r w:rsidRPr="003C3CB5">
              <w:rPr>
                <w:lang w:val="ru-RU"/>
              </w:rPr>
              <w:t xml:space="preserve"> </w:t>
            </w:r>
            <w:r w:rsidRPr="003C3CB5">
              <w:t>resh</w:t>
            </w:r>
            <w:r w:rsidRPr="003C3CB5">
              <w:rPr>
                <w:lang w:val="ru-RU"/>
              </w:rPr>
              <w:t>.</w:t>
            </w:r>
            <w:r w:rsidRPr="003C3CB5">
              <w:t>edu</w:t>
            </w:r>
            <w:r w:rsidRPr="003C3CB5">
              <w:rPr>
                <w:lang w:val="ru-RU"/>
              </w:rPr>
              <w:t>.</w:t>
            </w:r>
            <w:r w:rsidRPr="003C3CB5">
              <w:t>ru</w:t>
            </w:r>
          </w:p>
        </w:tc>
      </w:tr>
      <w:tr w:rsidR="00492330" w:rsidRPr="0056608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3.2.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3C3CB5">
              <w:rPr>
                <w:w w:val="95"/>
                <w:sz w:val="16"/>
                <w:lang w:val="ru-RU"/>
              </w:rPr>
              <w:t>Электронное</w:t>
            </w:r>
            <w:r w:rsidRPr="003C3CB5">
              <w:rPr>
                <w:spacing w:val="1"/>
                <w:w w:val="95"/>
                <w:sz w:val="16"/>
                <w:lang w:val="ru-RU"/>
              </w:rPr>
              <w:t xml:space="preserve"> </w:t>
            </w:r>
            <w:r w:rsidRPr="003C3CB5">
              <w:rPr>
                <w:w w:val="90"/>
                <w:sz w:val="16"/>
                <w:lang w:val="ru-RU"/>
              </w:rPr>
              <w:t>приложение</w:t>
            </w:r>
            <w:r w:rsidRPr="003C3CB5">
              <w:rPr>
                <w:spacing w:val="1"/>
                <w:w w:val="90"/>
                <w:sz w:val="16"/>
                <w:lang w:val="ru-RU"/>
              </w:rPr>
              <w:t xml:space="preserve"> </w:t>
            </w:r>
            <w:r w:rsidRPr="003C3CB5">
              <w:rPr>
                <w:w w:val="90"/>
                <w:sz w:val="16"/>
                <w:lang w:val="ru-RU"/>
              </w:rPr>
              <w:t>к</w:t>
            </w:r>
            <w:r w:rsidRPr="003C3CB5">
              <w:rPr>
                <w:spacing w:val="-33"/>
                <w:w w:val="90"/>
                <w:sz w:val="16"/>
                <w:lang w:val="ru-RU"/>
              </w:rPr>
              <w:t xml:space="preserve"> </w:t>
            </w:r>
            <w:r w:rsidRPr="003C3CB5">
              <w:rPr>
                <w:sz w:val="16"/>
                <w:lang w:val="ru-RU"/>
              </w:rPr>
              <w:t>учебнику</w:t>
            </w:r>
            <w:r w:rsidRPr="003C3CB5">
              <w:rPr>
                <w:lang w:val="ru-RU"/>
              </w:rPr>
              <w:t xml:space="preserve"> </w:t>
            </w:r>
            <w:r w:rsidRPr="003C3CB5">
              <w:t>resh</w:t>
            </w:r>
            <w:r w:rsidRPr="003C3CB5">
              <w:rPr>
                <w:lang w:val="ru-RU"/>
              </w:rPr>
              <w:t>.</w:t>
            </w:r>
            <w:r w:rsidRPr="003C3CB5">
              <w:t>edu</w:t>
            </w:r>
            <w:r w:rsidRPr="003C3CB5">
              <w:rPr>
                <w:lang w:val="ru-RU"/>
              </w:rPr>
              <w:t>.</w:t>
            </w:r>
            <w:r w:rsidRPr="003C3CB5">
              <w:t>ru</w:t>
            </w:r>
          </w:p>
        </w:tc>
      </w:tr>
      <w:tr w:rsidR="00492330" w:rsidRPr="00566085">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3.3.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Освоение знаний о видах скульптуры (по назначению) и жанрах скульптуры (по сюжету изображения).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3C3CB5">
              <w:rPr>
                <w:w w:val="95"/>
                <w:sz w:val="16"/>
                <w:lang w:val="ru-RU"/>
              </w:rPr>
              <w:t>Электронное</w:t>
            </w:r>
            <w:r w:rsidRPr="003C3CB5">
              <w:rPr>
                <w:spacing w:val="1"/>
                <w:w w:val="95"/>
                <w:sz w:val="16"/>
                <w:lang w:val="ru-RU"/>
              </w:rPr>
              <w:t xml:space="preserve"> </w:t>
            </w:r>
            <w:r w:rsidRPr="003C3CB5">
              <w:rPr>
                <w:w w:val="90"/>
                <w:sz w:val="16"/>
                <w:lang w:val="ru-RU"/>
              </w:rPr>
              <w:t>приложение</w:t>
            </w:r>
            <w:r w:rsidRPr="003C3CB5">
              <w:rPr>
                <w:spacing w:val="1"/>
                <w:w w:val="90"/>
                <w:sz w:val="16"/>
                <w:lang w:val="ru-RU"/>
              </w:rPr>
              <w:t xml:space="preserve"> </w:t>
            </w:r>
            <w:r w:rsidRPr="003C3CB5">
              <w:rPr>
                <w:w w:val="90"/>
                <w:sz w:val="16"/>
                <w:lang w:val="ru-RU"/>
              </w:rPr>
              <w:t>к</w:t>
            </w:r>
            <w:r w:rsidRPr="003C3CB5">
              <w:rPr>
                <w:spacing w:val="-33"/>
                <w:w w:val="90"/>
                <w:sz w:val="16"/>
                <w:lang w:val="ru-RU"/>
              </w:rPr>
              <w:t xml:space="preserve"> </w:t>
            </w:r>
            <w:r w:rsidRPr="003C3CB5">
              <w:rPr>
                <w:sz w:val="16"/>
                <w:lang w:val="ru-RU"/>
              </w:rPr>
              <w:t>учебнику</w:t>
            </w:r>
            <w:r w:rsidRPr="003C3CB5">
              <w:rPr>
                <w:lang w:val="ru-RU"/>
              </w:rPr>
              <w:t xml:space="preserve"> </w:t>
            </w:r>
            <w:r w:rsidRPr="003C3CB5">
              <w:t>resh</w:t>
            </w:r>
            <w:r w:rsidRPr="003C3CB5">
              <w:rPr>
                <w:lang w:val="ru-RU"/>
              </w:rPr>
              <w:t>.</w:t>
            </w:r>
            <w:r w:rsidRPr="003C3CB5">
              <w:t>edu</w:t>
            </w:r>
            <w:r w:rsidRPr="003C3CB5">
              <w:rPr>
                <w:lang w:val="ru-RU"/>
              </w:rPr>
              <w:t>.</w:t>
            </w:r>
            <w:r w:rsidRPr="003C3CB5">
              <w:t>ru</w:t>
            </w:r>
          </w:p>
        </w:tc>
      </w:tr>
      <w:tr w:rsidR="00492330" w:rsidRPr="00566085" w:rsidTr="00492330">
        <w:trPr>
          <w:trHeight w:hRule="exac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lastRenderedPageBreak/>
              <w:t>3.4.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Лепка эскиза парковой скульптуры (пластилин или глина). Выражение пластики движения в скульптуре.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3C3CB5">
              <w:rPr>
                <w:w w:val="95"/>
                <w:sz w:val="16"/>
                <w:lang w:val="ru-RU"/>
              </w:rPr>
              <w:t>Электронное</w:t>
            </w:r>
            <w:r w:rsidRPr="003C3CB5">
              <w:rPr>
                <w:spacing w:val="1"/>
                <w:w w:val="95"/>
                <w:sz w:val="16"/>
                <w:lang w:val="ru-RU"/>
              </w:rPr>
              <w:t xml:space="preserve"> </w:t>
            </w:r>
            <w:r w:rsidRPr="003C3CB5">
              <w:rPr>
                <w:w w:val="90"/>
                <w:sz w:val="16"/>
                <w:lang w:val="ru-RU"/>
              </w:rPr>
              <w:t>приложение</w:t>
            </w:r>
            <w:r w:rsidRPr="003C3CB5">
              <w:rPr>
                <w:spacing w:val="1"/>
                <w:w w:val="90"/>
                <w:sz w:val="16"/>
                <w:lang w:val="ru-RU"/>
              </w:rPr>
              <w:t xml:space="preserve"> </w:t>
            </w:r>
            <w:r w:rsidRPr="003C3CB5">
              <w:rPr>
                <w:w w:val="90"/>
                <w:sz w:val="16"/>
                <w:lang w:val="ru-RU"/>
              </w:rPr>
              <w:t>к</w:t>
            </w:r>
            <w:r w:rsidRPr="003C3CB5">
              <w:rPr>
                <w:spacing w:val="-33"/>
                <w:w w:val="90"/>
                <w:sz w:val="16"/>
                <w:lang w:val="ru-RU"/>
              </w:rPr>
              <w:t xml:space="preserve"> </w:t>
            </w:r>
            <w:r w:rsidRPr="003C3CB5">
              <w:rPr>
                <w:sz w:val="16"/>
                <w:lang w:val="ru-RU"/>
              </w:rPr>
              <w:t>учебнику</w:t>
            </w:r>
            <w:r w:rsidRPr="003C3CB5">
              <w:rPr>
                <w:lang w:val="ru-RU"/>
              </w:rPr>
              <w:t xml:space="preserve"> </w:t>
            </w:r>
            <w:r w:rsidRPr="003C3CB5">
              <w:t>resh</w:t>
            </w:r>
            <w:r w:rsidRPr="003C3CB5">
              <w:rPr>
                <w:lang w:val="ru-RU"/>
              </w:rPr>
              <w:t>.</w:t>
            </w:r>
            <w:r w:rsidRPr="003C3CB5">
              <w:t>edu</w:t>
            </w:r>
            <w:r w:rsidRPr="003C3CB5">
              <w:rPr>
                <w:lang w:val="ru-RU"/>
              </w:rPr>
              <w:t>.</w:t>
            </w:r>
            <w:r w:rsidRPr="003C3CB5">
              <w:t>ru</w:t>
            </w:r>
          </w:p>
        </w:tc>
      </w:tr>
    </w:tbl>
    <w:p w:rsidR="002F36B4" w:rsidRPr="00815C2D" w:rsidRDefault="002F36B4">
      <w:pPr>
        <w:autoSpaceDE w:val="0"/>
        <w:autoSpaceDN w:val="0"/>
        <w:spacing w:after="0" w:line="14" w:lineRule="exact"/>
        <w:rPr>
          <w:lang w:val="ru-RU"/>
        </w:rPr>
      </w:pPr>
    </w:p>
    <w:p w:rsidR="002F36B4" w:rsidRPr="00815C2D" w:rsidRDefault="00492330" w:rsidP="00492330">
      <w:pPr>
        <w:tabs>
          <w:tab w:val="left" w:pos="7128"/>
        </w:tabs>
        <w:rPr>
          <w:lang w:val="ru-RU"/>
        </w:rPr>
      </w:pPr>
      <w:r>
        <w:rPr>
          <w:lang w:val="ru-RU"/>
        </w:rPr>
        <w:tab/>
      </w: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2F36B4">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Итого по модулю 3</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492330" w:rsidRDefault="00492330">
            <w:pPr>
              <w:rPr>
                <w:lang w:val="ru-RU"/>
              </w:rPr>
            </w:pPr>
            <w:r>
              <w:rPr>
                <w:lang w:val="ru-RU"/>
              </w:rPr>
              <w:t>4</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 xml:space="preserve">Модуль 4. </w:t>
            </w:r>
            <w:r>
              <w:rPr>
                <w:rFonts w:ascii="Times New Roman" w:eastAsia="Times New Roman" w:hAnsi="Times New Roman"/>
                <w:b/>
                <w:color w:val="000000"/>
                <w:w w:val="97"/>
                <w:sz w:val="16"/>
              </w:rPr>
              <w:t>Декоративно-прикладное искусство</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4.1.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45" w:lineRule="auto"/>
              <w:ind w:left="72"/>
              <w:rPr>
                <w:lang w:val="ru-RU"/>
              </w:rPr>
            </w:pPr>
            <w:r w:rsidRPr="00815C2D">
              <w:rPr>
                <w:rFonts w:ascii="Times New Roman" w:eastAsia="Times New Roman" w:hAnsi="Times New Roman"/>
                <w:b/>
                <w:color w:val="000000"/>
                <w:w w:val="97"/>
                <w:sz w:val="16"/>
                <w:lang w:val="ru-RU"/>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B032BD">
              <w:rPr>
                <w:w w:val="95"/>
                <w:sz w:val="16"/>
                <w:lang w:val="ru-RU"/>
              </w:rPr>
              <w:t>Электронное</w:t>
            </w:r>
            <w:r w:rsidRPr="00B032BD">
              <w:rPr>
                <w:spacing w:val="1"/>
                <w:w w:val="95"/>
                <w:sz w:val="16"/>
                <w:lang w:val="ru-RU"/>
              </w:rPr>
              <w:t xml:space="preserve"> </w:t>
            </w:r>
            <w:r w:rsidRPr="00B032BD">
              <w:rPr>
                <w:w w:val="90"/>
                <w:sz w:val="16"/>
                <w:lang w:val="ru-RU"/>
              </w:rPr>
              <w:t>приложение</w:t>
            </w:r>
            <w:r w:rsidRPr="00B032BD">
              <w:rPr>
                <w:spacing w:val="1"/>
                <w:w w:val="90"/>
                <w:sz w:val="16"/>
                <w:lang w:val="ru-RU"/>
              </w:rPr>
              <w:t xml:space="preserve"> </w:t>
            </w:r>
            <w:r w:rsidRPr="00B032BD">
              <w:rPr>
                <w:w w:val="90"/>
                <w:sz w:val="16"/>
                <w:lang w:val="ru-RU"/>
              </w:rPr>
              <w:t>к</w:t>
            </w:r>
            <w:r w:rsidRPr="00B032BD">
              <w:rPr>
                <w:spacing w:val="-33"/>
                <w:w w:val="90"/>
                <w:sz w:val="16"/>
                <w:lang w:val="ru-RU"/>
              </w:rPr>
              <w:t xml:space="preserve"> </w:t>
            </w:r>
            <w:r w:rsidRPr="00B032BD">
              <w:rPr>
                <w:sz w:val="16"/>
                <w:lang w:val="ru-RU"/>
              </w:rPr>
              <w:t>учебнику</w:t>
            </w:r>
            <w:r w:rsidRPr="00B032BD">
              <w:rPr>
                <w:lang w:val="ru-RU"/>
              </w:rPr>
              <w:t xml:space="preserve"> </w:t>
            </w:r>
            <w:r w:rsidRPr="00B032BD">
              <w:t>resh</w:t>
            </w:r>
            <w:r w:rsidRPr="00B032BD">
              <w:rPr>
                <w:lang w:val="ru-RU"/>
              </w:rPr>
              <w:t>.</w:t>
            </w:r>
            <w:r w:rsidRPr="00B032BD">
              <w:t>edu</w:t>
            </w:r>
            <w:r w:rsidRPr="00B032BD">
              <w:rPr>
                <w:lang w:val="ru-RU"/>
              </w:rPr>
              <w:t>.</w:t>
            </w:r>
            <w:r w:rsidRPr="00B032BD">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4.2.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Эскизы орнаментов для росписи тканей. Раппорт. Трафарет и создание орнамента при помощи печаток или штампов.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B032BD">
              <w:rPr>
                <w:w w:val="95"/>
                <w:sz w:val="16"/>
                <w:lang w:val="ru-RU"/>
              </w:rPr>
              <w:t>Электронное</w:t>
            </w:r>
            <w:r w:rsidRPr="00B032BD">
              <w:rPr>
                <w:spacing w:val="1"/>
                <w:w w:val="95"/>
                <w:sz w:val="16"/>
                <w:lang w:val="ru-RU"/>
              </w:rPr>
              <w:t xml:space="preserve"> </w:t>
            </w:r>
            <w:r w:rsidRPr="00B032BD">
              <w:rPr>
                <w:w w:val="90"/>
                <w:sz w:val="16"/>
                <w:lang w:val="ru-RU"/>
              </w:rPr>
              <w:t>приложение</w:t>
            </w:r>
            <w:r w:rsidRPr="00B032BD">
              <w:rPr>
                <w:spacing w:val="1"/>
                <w:w w:val="90"/>
                <w:sz w:val="16"/>
                <w:lang w:val="ru-RU"/>
              </w:rPr>
              <w:t xml:space="preserve"> </w:t>
            </w:r>
            <w:r w:rsidRPr="00B032BD">
              <w:rPr>
                <w:w w:val="90"/>
                <w:sz w:val="16"/>
                <w:lang w:val="ru-RU"/>
              </w:rPr>
              <w:t>к</w:t>
            </w:r>
            <w:r w:rsidRPr="00B032BD">
              <w:rPr>
                <w:spacing w:val="-33"/>
                <w:w w:val="90"/>
                <w:sz w:val="16"/>
                <w:lang w:val="ru-RU"/>
              </w:rPr>
              <w:t xml:space="preserve"> </w:t>
            </w:r>
            <w:r w:rsidRPr="00B032BD">
              <w:rPr>
                <w:sz w:val="16"/>
                <w:lang w:val="ru-RU"/>
              </w:rPr>
              <w:t>учебнику</w:t>
            </w:r>
            <w:r w:rsidRPr="00B032BD">
              <w:rPr>
                <w:lang w:val="ru-RU"/>
              </w:rPr>
              <w:t xml:space="preserve"> </w:t>
            </w:r>
            <w:r w:rsidRPr="00B032BD">
              <w:t>resh</w:t>
            </w:r>
            <w:r w:rsidRPr="00B032BD">
              <w:rPr>
                <w:lang w:val="ru-RU"/>
              </w:rPr>
              <w:t>.</w:t>
            </w:r>
            <w:r w:rsidRPr="00B032BD">
              <w:t>edu</w:t>
            </w:r>
            <w:r w:rsidRPr="00B032BD">
              <w:rPr>
                <w:lang w:val="ru-RU"/>
              </w:rPr>
              <w:t>.</w:t>
            </w:r>
            <w:r w:rsidRPr="00B032BD">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80" w:after="0" w:line="230" w:lineRule="auto"/>
              <w:jc w:val="center"/>
            </w:pPr>
            <w:r>
              <w:rPr>
                <w:rFonts w:ascii="Times New Roman" w:eastAsia="Times New Roman" w:hAnsi="Times New Roman"/>
                <w:color w:val="000000"/>
                <w:w w:val="97"/>
                <w:sz w:val="16"/>
              </w:rPr>
              <w:t>4.3.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80" w:after="0" w:line="245" w:lineRule="auto"/>
              <w:ind w:left="72" w:right="288"/>
            </w:pPr>
            <w:r w:rsidRPr="00815C2D">
              <w:rPr>
                <w:rFonts w:ascii="Times New Roman" w:eastAsia="Times New Roman" w:hAnsi="Times New Roman"/>
                <w:b/>
                <w:color w:val="000000"/>
                <w:w w:val="97"/>
                <w:sz w:val="16"/>
                <w:lang w:val="ru-RU"/>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w:t>
            </w:r>
            <w:r>
              <w:rPr>
                <w:rFonts w:ascii="Times New Roman" w:eastAsia="Times New Roman" w:hAnsi="Times New Roman"/>
                <w:b/>
                <w:color w:val="000000"/>
                <w:w w:val="97"/>
                <w:sz w:val="16"/>
              </w:rPr>
              <w:t>Рассмотрение павловопосадских платков.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B032BD">
              <w:rPr>
                <w:w w:val="95"/>
                <w:sz w:val="16"/>
                <w:lang w:val="ru-RU"/>
              </w:rPr>
              <w:t>Электронное</w:t>
            </w:r>
            <w:r w:rsidRPr="00B032BD">
              <w:rPr>
                <w:spacing w:val="1"/>
                <w:w w:val="95"/>
                <w:sz w:val="16"/>
                <w:lang w:val="ru-RU"/>
              </w:rPr>
              <w:t xml:space="preserve"> </w:t>
            </w:r>
            <w:r w:rsidRPr="00B032BD">
              <w:rPr>
                <w:w w:val="90"/>
                <w:sz w:val="16"/>
                <w:lang w:val="ru-RU"/>
              </w:rPr>
              <w:t>приложение</w:t>
            </w:r>
            <w:r w:rsidRPr="00B032BD">
              <w:rPr>
                <w:spacing w:val="1"/>
                <w:w w:val="90"/>
                <w:sz w:val="16"/>
                <w:lang w:val="ru-RU"/>
              </w:rPr>
              <w:t xml:space="preserve"> </w:t>
            </w:r>
            <w:r w:rsidRPr="00B032BD">
              <w:rPr>
                <w:w w:val="90"/>
                <w:sz w:val="16"/>
                <w:lang w:val="ru-RU"/>
              </w:rPr>
              <w:t>к</w:t>
            </w:r>
            <w:r w:rsidRPr="00B032BD">
              <w:rPr>
                <w:spacing w:val="-33"/>
                <w:w w:val="90"/>
                <w:sz w:val="16"/>
                <w:lang w:val="ru-RU"/>
              </w:rPr>
              <w:t xml:space="preserve"> </w:t>
            </w:r>
            <w:r w:rsidRPr="00B032BD">
              <w:rPr>
                <w:sz w:val="16"/>
                <w:lang w:val="ru-RU"/>
              </w:rPr>
              <w:t>учебнику</w:t>
            </w:r>
            <w:r w:rsidRPr="00B032BD">
              <w:rPr>
                <w:lang w:val="ru-RU"/>
              </w:rPr>
              <w:t xml:space="preserve"> </w:t>
            </w:r>
            <w:r w:rsidRPr="00B032BD">
              <w:t>resh</w:t>
            </w:r>
            <w:r w:rsidRPr="00B032BD">
              <w:rPr>
                <w:lang w:val="ru-RU"/>
              </w:rPr>
              <w:t>.</w:t>
            </w:r>
            <w:r w:rsidRPr="00B032BD">
              <w:t>edu</w:t>
            </w:r>
            <w:r w:rsidRPr="00B032BD">
              <w:rPr>
                <w:lang w:val="ru-RU"/>
              </w:rPr>
              <w:t>.</w:t>
            </w:r>
            <w:r w:rsidRPr="00B032BD">
              <w:t>ru</w:t>
            </w:r>
          </w:p>
        </w:tc>
      </w:tr>
      <w:tr w:rsidR="00492330">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ind w:left="72"/>
            </w:pPr>
            <w:r>
              <w:rPr>
                <w:rFonts w:ascii="Times New Roman" w:eastAsia="Times New Roman" w:hAnsi="Times New Roman"/>
                <w:color w:val="000000"/>
                <w:w w:val="97"/>
                <w:sz w:val="16"/>
              </w:rPr>
              <w:t>Итого по модулю 4</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Pr>
                <w:lang w:val="ru-RU"/>
              </w:rPr>
              <w:t>3</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tc>
      </w:tr>
      <w:tr w:rsidR="00492330">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ind w:left="72"/>
            </w:pPr>
            <w:r>
              <w:rPr>
                <w:rFonts w:ascii="Times New Roman" w:eastAsia="Times New Roman" w:hAnsi="Times New Roman"/>
                <w:color w:val="000000"/>
                <w:w w:val="97"/>
                <w:sz w:val="16"/>
              </w:rPr>
              <w:t xml:space="preserve">Модуль 5. </w:t>
            </w:r>
            <w:r>
              <w:rPr>
                <w:rFonts w:ascii="Times New Roman" w:eastAsia="Times New Roman" w:hAnsi="Times New Roman"/>
                <w:b/>
                <w:color w:val="000000"/>
                <w:w w:val="97"/>
                <w:sz w:val="16"/>
              </w:rPr>
              <w:t xml:space="preserve">Архитектура </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5.1.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576"/>
              <w:rPr>
                <w:lang w:val="ru-RU"/>
              </w:rPr>
            </w:pPr>
            <w:r w:rsidRPr="00815C2D">
              <w:rPr>
                <w:rFonts w:ascii="Times New Roman" w:eastAsia="Times New Roman" w:hAnsi="Times New Roman"/>
                <w:b/>
                <w:color w:val="000000"/>
                <w:w w:val="97"/>
                <w:sz w:val="16"/>
                <w:lang w:val="ru-RU"/>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5.2.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Pr>
                <w:lang w:val="ru-RU"/>
              </w:rPr>
            </w:pPr>
            <w:r w:rsidRPr="00815C2D">
              <w:rPr>
                <w:rFonts w:ascii="Times New Roman" w:eastAsia="Times New Roman" w:hAnsi="Times New Roman"/>
                <w:b/>
                <w:color w:val="000000"/>
                <w:w w:val="97"/>
                <w:sz w:val="16"/>
                <w:lang w:val="ru-RU"/>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5.3.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b/>
                <w:color w:val="000000"/>
                <w:w w:val="97"/>
                <w:sz w:val="16"/>
              </w:rPr>
              <w:t>Дизайн в городе.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5.4.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Проектирование (эскизы) малых архитектурных форм в городе (ажурные ограды, фонари, остановки транспорта, скамейки, киоски, беседки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lastRenderedPageBreak/>
              <w:t>5.5.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b/>
                <w:color w:val="000000"/>
                <w:w w:val="97"/>
                <w:sz w:val="16"/>
              </w:rPr>
              <w:t>Дизайн транспортных средств.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5.6.</w:t>
            </w:r>
          </w:p>
        </w:tc>
        <w:tc>
          <w:tcPr>
            <w:tcW w:w="1095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Транспорт в городе. Рисунки реальных или фантастических машин.</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rsidRPr="00566085" w:rsidTr="00492330">
        <w:trPr>
          <w:trHeight w:val="1009"/>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0" w:lineRule="auto"/>
              <w:jc w:val="center"/>
            </w:pPr>
            <w:r>
              <w:rPr>
                <w:rFonts w:ascii="Times New Roman" w:eastAsia="Times New Roman" w:hAnsi="Times New Roman"/>
                <w:color w:val="000000"/>
                <w:w w:val="97"/>
                <w:sz w:val="16"/>
              </w:rPr>
              <w:t>5.7.</w:t>
            </w:r>
          </w:p>
        </w:tc>
        <w:tc>
          <w:tcPr>
            <w:tcW w:w="1095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492330">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ind w:left="72"/>
            </w:pPr>
            <w:r>
              <w:rPr>
                <w:rFonts w:ascii="Times New Roman" w:eastAsia="Times New Roman" w:hAnsi="Times New Roman"/>
                <w:color w:val="000000"/>
                <w:w w:val="97"/>
                <w:sz w:val="16"/>
              </w:rPr>
              <w:t>Итого по модулю 5</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Pr>
                <w:lang w:val="ru-RU"/>
              </w:rPr>
              <w:t>6</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tc>
      </w:tr>
      <w:tr w:rsidR="00492330">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ind w:left="72"/>
            </w:pPr>
            <w:r>
              <w:rPr>
                <w:rFonts w:ascii="Times New Roman" w:eastAsia="Times New Roman" w:hAnsi="Times New Roman"/>
                <w:color w:val="000000"/>
                <w:w w:val="97"/>
                <w:sz w:val="16"/>
              </w:rPr>
              <w:t xml:space="preserve">Модуль 6. </w:t>
            </w:r>
            <w:r>
              <w:rPr>
                <w:rFonts w:ascii="Times New Roman" w:eastAsia="Times New Roman" w:hAnsi="Times New Roman"/>
                <w:b/>
                <w:color w:val="000000"/>
                <w:w w:val="97"/>
                <w:sz w:val="16"/>
              </w:rPr>
              <w:t>Восприятие произведений искусства</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6.1.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Иллюстрации в детских книгах и дизайн детской книги.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6.2.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Наблюдение окружающего мира по теме «Архитектура, улицы моего города». Памятники архитектуры и архитектурные достопримечательности (по выбору учителя), их значение в современном мире.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6.3.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Виртуальное путешествие: памятники архитектуры Москвы и Санкт-Петербурга (обзор памятников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6.4.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Знания о видах пространственных искусств: виды определяются по назначению произведений в жизни людей.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6.5.</w:t>
            </w:r>
          </w:p>
        </w:tc>
        <w:tc>
          <w:tcPr>
            <w:tcW w:w="1095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45" w:lineRule="auto"/>
              <w:ind w:left="72" w:right="432"/>
              <w:rPr>
                <w:lang w:val="ru-RU"/>
              </w:rPr>
            </w:pPr>
            <w:r w:rsidRPr="00815C2D">
              <w:rPr>
                <w:rFonts w:ascii="Times New Roman" w:eastAsia="Times New Roman" w:hAnsi="Times New Roman"/>
                <w:b/>
                <w:color w:val="000000"/>
                <w:w w:val="97"/>
                <w:sz w:val="16"/>
                <w:lang w:val="ru-RU"/>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0" w:lineRule="auto"/>
              <w:jc w:val="center"/>
            </w:pPr>
            <w:r>
              <w:rPr>
                <w:rFonts w:ascii="Times New Roman" w:eastAsia="Times New Roman" w:hAnsi="Times New Roman"/>
                <w:color w:val="000000"/>
                <w:w w:val="97"/>
                <w:sz w:val="16"/>
              </w:rPr>
              <w:t>6.6.</w:t>
            </w:r>
          </w:p>
        </w:tc>
        <w:tc>
          <w:tcPr>
            <w:tcW w:w="1095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1008"/>
              <w:rPr>
                <w:lang w:val="ru-RU"/>
              </w:rPr>
            </w:pPr>
            <w:r w:rsidRPr="00815C2D">
              <w:rPr>
                <w:rFonts w:ascii="Times New Roman" w:eastAsia="Times New Roman" w:hAnsi="Times New Roman"/>
                <w:b/>
                <w:color w:val="000000"/>
                <w:w w:val="97"/>
                <w:sz w:val="16"/>
                <w:lang w:val="ru-RU"/>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lastRenderedPageBreak/>
              <w:t>6.7.</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Представления о произведениях крупнейших отечественных портретистов: В. И. Сурикова, И. Е. Репина, В. А. Серова (и других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6.8.</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50" w:lineRule="auto"/>
              <w:ind w:left="72" w:right="144"/>
              <w:rPr>
                <w:lang w:val="ru-RU"/>
              </w:rPr>
            </w:pPr>
            <w:r w:rsidRPr="00815C2D">
              <w:rPr>
                <w:rFonts w:ascii="Times New Roman" w:eastAsia="Times New Roman" w:hAnsi="Times New Roman"/>
                <w:b/>
                <w:color w:val="000000"/>
                <w:w w:val="97"/>
                <w:sz w:val="16"/>
                <w:lang w:val="ru-RU"/>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C75722">
              <w:rPr>
                <w:w w:val="95"/>
                <w:sz w:val="16"/>
                <w:lang w:val="ru-RU"/>
              </w:rPr>
              <w:t>Электронное</w:t>
            </w:r>
            <w:r w:rsidRPr="00C75722">
              <w:rPr>
                <w:spacing w:val="1"/>
                <w:w w:val="95"/>
                <w:sz w:val="16"/>
                <w:lang w:val="ru-RU"/>
              </w:rPr>
              <w:t xml:space="preserve"> </w:t>
            </w:r>
            <w:r w:rsidRPr="00C75722">
              <w:rPr>
                <w:w w:val="90"/>
                <w:sz w:val="16"/>
                <w:lang w:val="ru-RU"/>
              </w:rPr>
              <w:t>приложение</w:t>
            </w:r>
            <w:r w:rsidRPr="00C75722">
              <w:rPr>
                <w:spacing w:val="1"/>
                <w:w w:val="90"/>
                <w:sz w:val="16"/>
                <w:lang w:val="ru-RU"/>
              </w:rPr>
              <w:t xml:space="preserve"> </w:t>
            </w:r>
            <w:r w:rsidRPr="00C75722">
              <w:rPr>
                <w:w w:val="90"/>
                <w:sz w:val="16"/>
                <w:lang w:val="ru-RU"/>
              </w:rPr>
              <w:t>к</w:t>
            </w:r>
            <w:r w:rsidRPr="00C75722">
              <w:rPr>
                <w:spacing w:val="-33"/>
                <w:w w:val="90"/>
                <w:sz w:val="16"/>
                <w:lang w:val="ru-RU"/>
              </w:rPr>
              <w:t xml:space="preserve"> </w:t>
            </w:r>
            <w:r w:rsidRPr="00C75722">
              <w:rPr>
                <w:sz w:val="16"/>
                <w:lang w:val="ru-RU"/>
              </w:rPr>
              <w:t>учебнику</w:t>
            </w:r>
            <w:r w:rsidRPr="00C75722">
              <w:rPr>
                <w:lang w:val="ru-RU"/>
              </w:rPr>
              <w:t xml:space="preserve"> </w:t>
            </w:r>
            <w:r w:rsidRPr="00C75722">
              <w:t>resh</w:t>
            </w:r>
            <w:r w:rsidRPr="00C75722">
              <w:rPr>
                <w:lang w:val="ru-RU"/>
              </w:rPr>
              <w:t>.</w:t>
            </w:r>
            <w:r w:rsidRPr="00C75722">
              <w:t>edu</w:t>
            </w:r>
            <w:r w:rsidRPr="00C75722">
              <w:rPr>
                <w:lang w:val="ru-RU"/>
              </w:rPr>
              <w:t>.</w:t>
            </w:r>
            <w:r w:rsidRPr="00C75722">
              <w:t>ru</w:t>
            </w:r>
          </w:p>
        </w:tc>
      </w:tr>
    </w:tbl>
    <w:p w:rsidR="002F36B4" w:rsidRPr="00815C2D" w:rsidRDefault="002F36B4">
      <w:pPr>
        <w:autoSpaceDE w:val="0"/>
        <w:autoSpaceDN w:val="0"/>
        <w:spacing w:after="0" w:line="14" w:lineRule="exact"/>
        <w:rPr>
          <w:lang w:val="ru-RU"/>
        </w:rPr>
      </w:pPr>
    </w:p>
    <w:p w:rsidR="002F36B4" w:rsidRPr="00815C2D" w:rsidRDefault="00492330" w:rsidP="00492330">
      <w:pPr>
        <w:tabs>
          <w:tab w:val="left" w:pos="5160"/>
        </w:tabs>
        <w:rPr>
          <w:lang w:val="ru-RU"/>
        </w:rPr>
      </w:pPr>
      <w:r>
        <w:rPr>
          <w:lang w:val="ru-RU"/>
        </w:rPr>
        <w:tab/>
      </w: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2F36B4" w:rsidRPr="00566085" w:rsidTr="00492330">
        <w:trPr>
          <w:trHeight w:hRule="exac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jc w:val="center"/>
            </w:pPr>
            <w:r>
              <w:rPr>
                <w:rFonts w:ascii="Times New Roman" w:eastAsia="Times New Roman" w:hAnsi="Times New Roman"/>
                <w:color w:val="000000"/>
                <w:w w:val="97"/>
                <w:sz w:val="16"/>
              </w:rPr>
              <w:t>6.9.</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AC1D45">
            <w:pPr>
              <w:autoSpaceDE w:val="0"/>
              <w:autoSpaceDN w:val="0"/>
              <w:spacing w:before="78" w:after="0" w:line="245" w:lineRule="auto"/>
              <w:ind w:left="72" w:right="288"/>
              <w:rPr>
                <w:lang w:val="ru-RU"/>
              </w:rPr>
            </w:pPr>
            <w:r w:rsidRPr="00815C2D">
              <w:rPr>
                <w:rFonts w:ascii="Times New Roman" w:eastAsia="Times New Roman" w:hAnsi="Times New Roman"/>
                <w:b/>
                <w:color w:val="000000"/>
                <w:w w:val="97"/>
                <w:sz w:val="16"/>
                <w:lang w:val="ru-RU"/>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492330">
            <w:pPr>
              <w:rPr>
                <w:lang w:val="ru-RU"/>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2F36B4">
            <w:pPr>
              <w:rPr>
                <w:lang w:val="ru-RU"/>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2F36B4">
            <w:pPr>
              <w:rPr>
                <w:lang w:val="ru-RU"/>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492330">
            <w:pPr>
              <w:rPr>
                <w:lang w:val="ru-RU"/>
              </w:rPr>
            </w:pPr>
            <w:r w:rsidRPr="00A352D0">
              <w:rPr>
                <w:w w:val="95"/>
                <w:sz w:val="16"/>
                <w:lang w:val="ru-RU"/>
              </w:rPr>
              <w:t>Электронное</w:t>
            </w:r>
            <w:r w:rsidRPr="00A352D0">
              <w:rPr>
                <w:spacing w:val="1"/>
                <w:w w:val="95"/>
                <w:sz w:val="16"/>
                <w:lang w:val="ru-RU"/>
              </w:rPr>
              <w:t xml:space="preserve"> </w:t>
            </w:r>
            <w:r w:rsidRPr="00A352D0">
              <w:rPr>
                <w:w w:val="90"/>
                <w:sz w:val="16"/>
                <w:lang w:val="ru-RU"/>
              </w:rPr>
              <w:t>приложение</w:t>
            </w:r>
            <w:r w:rsidRPr="00A352D0">
              <w:rPr>
                <w:spacing w:val="1"/>
                <w:w w:val="90"/>
                <w:sz w:val="16"/>
                <w:lang w:val="ru-RU"/>
              </w:rPr>
              <w:t xml:space="preserve"> </w:t>
            </w:r>
            <w:r w:rsidRPr="00A352D0">
              <w:rPr>
                <w:w w:val="90"/>
                <w:sz w:val="16"/>
                <w:lang w:val="ru-RU"/>
              </w:rPr>
              <w:t>к</w:t>
            </w:r>
            <w:r w:rsidRPr="00A352D0">
              <w:rPr>
                <w:spacing w:val="-33"/>
                <w:w w:val="90"/>
                <w:sz w:val="16"/>
                <w:lang w:val="ru-RU"/>
              </w:rPr>
              <w:t xml:space="preserve"> </w:t>
            </w:r>
            <w:r w:rsidRPr="00A352D0">
              <w:rPr>
                <w:sz w:val="16"/>
                <w:lang w:val="ru-RU"/>
              </w:rPr>
              <w:t>учебнику</w:t>
            </w:r>
            <w:r w:rsidRPr="00A352D0">
              <w:rPr>
                <w:lang w:val="ru-RU"/>
              </w:rPr>
              <w:t xml:space="preserve"> </w:t>
            </w:r>
            <w:r w:rsidRPr="00A352D0">
              <w:t>resh</w:t>
            </w:r>
            <w:r w:rsidRPr="00A352D0">
              <w:rPr>
                <w:lang w:val="ru-RU"/>
              </w:rPr>
              <w:t>.</w:t>
            </w:r>
            <w:r w:rsidRPr="00A352D0">
              <w:t>edu</w:t>
            </w:r>
            <w:r w:rsidRPr="00A352D0">
              <w:rPr>
                <w:lang w:val="ru-RU"/>
              </w:rPr>
              <w:t>.</w:t>
            </w:r>
            <w:r w:rsidRPr="00A352D0">
              <w:t>ru</w:t>
            </w:r>
          </w:p>
        </w:tc>
      </w:tr>
      <w:tr w:rsidR="002F36B4">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Итого по модулю 6</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492330" w:rsidRDefault="00492330">
            <w:pPr>
              <w:rPr>
                <w:lang w:val="ru-RU"/>
              </w:rPr>
            </w:pPr>
            <w:r>
              <w:rPr>
                <w:lang w:val="ru-RU"/>
              </w:rPr>
              <w:t>6</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color w:val="000000"/>
                <w:w w:val="97"/>
                <w:sz w:val="16"/>
              </w:rPr>
              <w:t xml:space="preserve">Модуль 7. </w:t>
            </w:r>
            <w:r>
              <w:rPr>
                <w:rFonts w:ascii="Times New Roman" w:eastAsia="Times New Roman" w:hAnsi="Times New Roman"/>
                <w:b/>
                <w:color w:val="000000"/>
                <w:w w:val="97"/>
                <w:sz w:val="16"/>
              </w:rPr>
              <w:t>Азбука цифровой графики</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t>7.1.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47" w:lineRule="auto"/>
              <w:ind w:left="72" w:right="144"/>
              <w:rPr>
                <w:lang w:val="ru-RU"/>
              </w:rPr>
            </w:pPr>
            <w:r w:rsidRPr="00815C2D">
              <w:rPr>
                <w:rFonts w:ascii="Times New Roman" w:eastAsia="Times New Roman" w:hAnsi="Times New Roman"/>
                <w:b/>
                <w:color w:val="000000"/>
                <w:w w:val="97"/>
                <w:sz w:val="16"/>
                <w:lang w:val="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7.2.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7.3.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 xml:space="preserve">Изображение и изучение мимики лица в программе </w:t>
            </w:r>
            <w:r>
              <w:rPr>
                <w:rFonts w:ascii="Times New Roman" w:eastAsia="Times New Roman" w:hAnsi="Times New Roman"/>
                <w:b/>
                <w:color w:val="000000"/>
                <w:w w:val="97"/>
                <w:sz w:val="16"/>
              </w:rPr>
              <w:t>Paint</w:t>
            </w:r>
            <w:r w:rsidRPr="00815C2D">
              <w:rPr>
                <w:rFonts w:ascii="Times New Roman" w:eastAsia="Times New Roman" w:hAnsi="Times New Roman"/>
                <w:b/>
                <w:color w:val="000000"/>
                <w:w w:val="97"/>
                <w:sz w:val="16"/>
                <w:lang w:val="ru-RU"/>
              </w:rPr>
              <w:t xml:space="preserve"> (или в другом графическом редакторе).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7.4.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720"/>
              <w:rPr>
                <w:lang w:val="ru-RU"/>
              </w:rPr>
            </w:pPr>
            <w:r w:rsidRPr="00815C2D">
              <w:rPr>
                <w:rFonts w:ascii="Times New Roman" w:eastAsia="Times New Roman" w:hAnsi="Times New Roman"/>
                <w:b/>
                <w:color w:val="000000"/>
                <w:w w:val="97"/>
                <w:sz w:val="16"/>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sz w:val="16"/>
              </w:rPr>
              <w:t>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7.5.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 xml:space="preserve">Редактирование фотографий в программе </w:t>
            </w:r>
            <w:r>
              <w:rPr>
                <w:rFonts w:ascii="Times New Roman" w:eastAsia="Times New Roman" w:hAnsi="Times New Roman"/>
                <w:b/>
                <w:color w:val="000000"/>
                <w:w w:val="97"/>
                <w:sz w:val="16"/>
              </w:rPr>
              <w:t>Picture</w:t>
            </w:r>
            <w:r w:rsidRPr="00815C2D">
              <w:rPr>
                <w:rFonts w:ascii="Times New Roman" w:eastAsia="Times New Roman" w:hAnsi="Times New Roman"/>
                <w:b/>
                <w:color w:val="000000"/>
                <w:w w:val="97"/>
                <w:sz w:val="16"/>
                <w:lang w:val="ru-RU"/>
              </w:rPr>
              <w:t xml:space="preserve"> </w:t>
            </w:r>
            <w:r>
              <w:rPr>
                <w:rFonts w:ascii="Times New Roman" w:eastAsia="Times New Roman" w:hAnsi="Times New Roman"/>
                <w:b/>
                <w:color w:val="000000"/>
                <w:w w:val="97"/>
                <w:sz w:val="16"/>
              </w:rPr>
              <w:t>Manager</w:t>
            </w:r>
            <w:r w:rsidRPr="00815C2D">
              <w:rPr>
                <w:rFonts w:ascii="Times New Roman" w:eastAsia="Times New Roman" w:hAnsi="Times New Roman"/>
                <w:b/>
                <w:color w:val="000000"/>
                <w:w w:val="97"/>
                <w:sz w:val="16"/>
                <w:lang w:val="ru-RU"/>
              </w:rPr>
              <w:t>: изменение яркости, контраста, насыщенности цвета; обрезка, поворот, отражение.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rsidRPr="00566085" w:rsidTr="00492330">
        <w:trPr>
          <w:trHeight w:val="1009"/>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jc w:val="center"/>
            </w:pPr>
            <w:r>
              <w:rPr>
                <w:rFonts w:ascii="Times New Roman" w:eastAsia="Times New Roman" w:hAnsi="Times New Roman"/>
                <w:color w:val="000000"/>
                <w:w w:val="97"/>
                <w:sz w:val="16"/>
              </w:rPr>
              <w:lastRenderedPageBreak/>
              <w:t>7.6.</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Виртуальные путешествия в главные художественные музеи и музеи местные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spacing w:before="59"/>
              <w:rPr>
                <w:sz w:val="16"/>
              </w:rPr>
            </w:pPr>
            <w:r>
              <w:rPr>
                <w:w w:val="91"/>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pStyle w:val="TableParagraph"/>
              <w:rPr>
                <w:sz w:val="14"/>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sidRPr="00852482">
              <w:rPr>
                <w:w w:val="95"/>
                <w:sz w:val="16"/>
                <w:lang w:val="ru-RU"/>
              </w:rPr>
              <w:t>Электронное</w:t>
            </w:r>
            <w:r w:rsidRPr="00852482">
              <w:rPr>
                <w:spacing w:val="1"/>
                <w:w w:val="95"/>
                <w:sz w:val="16"/>
                <w:lang w:val="ru-RU"/>
              </w:rPr>
              <w:t xml:space="preserve"> </w:t>
            </w:r>
            <w:r w:rsidRPr="00852482">
              <w:rPr>
                <w:w w:val="90"/>
                <w:sz w:val="16"/>
                <w:lang w:val="ru-RU"/>
              </w:rPr>
              <w:t>приложение</w:t>
            </w:r>
            <w:r w:rsidRPr="00852482">
              <w:rPr>
                <w:spacing w:val="1"/>
                <w:w w:val="90"/>
                <w:sz w:val="16"/>
                <w:lang w:val="ru-RU"/>
              </w:rPr>
              <w:t xml:space="preserve"> </w:t>
            </w:r>
            <w:r w:rsidRPr="00852482">
              <w:rPr>
                <w:w w:val="90"/>
                <w:sz w:val="16"/>
                <w:lang w:val="ru-RU"/>
              </w:rPr>
              <w:t>к</w:t>
            </w:r>
            <w:r w:rsidRPr="00852482">
              <w:rPr>
                <w:spacing w:val="-33"/>
                <w:w w:val="90"/>
                <w:sz w:val="16"/>
                <w:lang w:val="ru-RU"/>
              </w:rPr>
              <w:t xml:space="preserve"> </w:t>
            </w:r>
            <w:r w:rsidRPr="00852482">
              <w:rPr>
                <w:sz w:val="16"/>
                <w:lang w:val="ru-RU"/>
              </w:rPr>
              <w:t>учебнику</w:t>
            </w:r>
            <w:r w:rsidRPr="00852482">
              <w:rPr>
                <w:lang w:val="ru-RU"/>
              </w:rPr>
              <w:t xml:space="preserve"> </w:t>
            </w:r>
            <w:r w:rsidRPr="00852482">
              <w:t>resh</w:t>
            </w:r>
            <w:r w:rsidRPr="00852482">
              <w:rPr>
                <w:lang w:val="ru-RU"/>
              </w:rPr>
              <w:t>.</w:t>
            </w:r>
            <w:r w:rsidRPr="00852482">
              <w:t>edu</w:t>
            </w:r>
            <w:r w:rsidRPr="00852482">
              <w:rPr>
                <w:lang w:val="ru-RU"/>
              </w:rPr>
              <w:t>.</w:t>
            </w:r>
            <w:r w:rsidRPr="00852482">
              <w:t>ru</w:t>
            </w:r>
          </w:p>
        </w:tc>
      </w:tr>
      <w:tr w:rsidR="00492330">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color w:val="000000"/>
                <w:w w:val="97"/>
                <w:sz w:val="16"/>
              </w:rPr>
              <w:t>Итого по модулю 7</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Pr>
                <w:lang w:val="ru-RU"/>
              </w:rPr>
              <w:t>4</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tc>
      </w:tr>
      <w:tr w:rsidR="00492330">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8" w:after="0" w:line="230" w:lineRule="auto"/>
              <w:ind w:left="72"/>
              <w:rPr>
                <w:lang w:val="ru-RU"/>
              </w:rPr>
            </w:pPr>
            <w:r w:rsidRPr="00815C2D">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8" w:after="0" w:line="230" w:lineRule="auto"/>
              <w:ind w:left="72"/>
            </w:pPr>
            <w:r>
              <w:rPr>
                <w:rFonts w:ascii="Times New Roman" w:eastAsia="Times New Roman" w:hAnsi="Times New Roman"/>
                <w:color w:val="000000"/>
                <w:w w:val="97"/>
                <w:sz w:val="16"/>
              </w:rPr>
              <w:t>34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492330" w:rsidRDefault="00492330" w:rsidP="00492330">
            <w:pPr>
              <w:rPr>
                <w:lang w:val="ru-RU"/>
              </w:rPr>
            </w:pPr>
            <w:r>
              <w:rPr>
                <w:lang w:val="ru-RU"/>
              </w:rPr>
              <w:t>20.5</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tc>
      </w:tr>
    </w:tbl>
    <w:p w:rsidR="002F36B4" w:rsidRDefault="00AC1D45">
      <w:pPr>
        <w:autoSpaceDE w:val="0"/>
        <w:autoSpaceDN w:val="0"/>
        <w:spacing w:before="188" w:after="92" w:line="233" w:lineRule="auto"/>
      </w:pPr>
      <w:r>
        <w:rPr>
          <w:rFonts w:ascii="Times New Roman" w:eastAsia="Times New Roman" w:hAnsi="Times New Roman"/>
          <w:b/>
          <w:color w:val="000000"/>
          <w:sz w:val="18"/>
        </w:rPr>
        <w:t>4 КЛАСС</w:t>
      </w: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2F36B4">
        <w:trPr>
          <w:trHeight w:hRule="exact" w:val="350"/>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095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815C2D" w:rsidRDefault="00AC1D4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2F36B4" w:rsidTr="00492330">
        <w:trPr>
          <w:trHeight w:hRule="exact" w:val="576"/>
        </w:trPr>
        <w:tc>
          <w:tcPr>
            <w:tcW w:w="396"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10950" w:type="dxa"/>
            <w:vMerge/>
            <w:tcBorders>
              <w:top w:val="single" w:sz="4" w:space="0" w:color="000000"/>
              <w:left w:val="single" w:sz="4" w:space="0" w:color="000000"/>
              <w:bottom w:val="single" w:sz="4" w:space="0" w:color="000000"/>
              <w:right w:val="single" w:sz="4" w:space="0" w:color="000000"/>
            </w:tcBorders>
          </w:tcPr>
          <w:p w:rsidR="002F36B4" w:rsidRDefault="002F36B4"/>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33" w:lineRule="auto"/>
              <w:jc w:val="center"/>
            </w:pPr>
            <w:r>
              <w:rPr>
                <w:rFonts w:ascii="Times New Roman" w:eastAsia="Times New Roman" w:hAnsi="Times New Roman"/>
                <w:b/>
                <w:color w:val="000000"/>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45" w:lineRule="auto"/>
              <w:ind w:left="72"/>
            </w:pPr>
            <w:r>
              <w:rPr>
                <w:rFonts w:ascii="Times New Roman" w:eastAsia="Times New Roman" w:hAnsi="Times New Roman"/>
                <w:b/>
                <w:color w:val="000000"/>
                <w:w w:val="97"/>
                <w:sz w:val="16"/>
              </w:rPr>
              <w:t>практические работы</w:t>
            </w:r>
          </w:p>
        </w:tc>
        <w:tc>
          <w:tcPr>
            <w:tcW w:w="1382" w:type="dxa"/>
            <w:vMerge/>
            <w:tcBorders>
              <w:top w:val="single" w:sz="4" w:space="0" w:color="000000"/>
              <w:left w:val="single" w:sz="4" w:space="0" w:color="000000"/>
              <w:bottom w:val="single" w:sz="4" w:space="0" w:color="000000"/>
              <w:right w:val="single" w:sz="4" w:space="0" w:color="000000"/>
            </w:tcBorders>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33" w:lineRule="auto"/>
              <w:ind w:left="72"/>
            </w:pPr>
            <w:r>
              <w:rPr>
                <w:rFonts w:ascii="Times New Roman" w:eastAsia="Times New Roman" w:hAnsi="Times New Roman"/>
                <w:color w:val="000000"/>
                <w:w w:val="97"/>
                <w:sz w:val="16"/>
              </w:rPr>
              <w:t>Модуль 1.</w:t>
            </w:r>
            <w:r>
              <w:rPr>
                <w:rFonts w:ascii="Times New Roman" w:eastAsia="Times New Roman" w:hAnsi="Times New Roman"/>
                <w:b/>
                <w:color w:val="000000"/>
                <w:w w:val="97"/>
                <w:sz w:val="16"/>
              </w:rPr>
              <w:t xml:space="preserve"> Графика</w:t>
            </w:r>
          </w:p>
        </w:tc>
      </w:tr>
      <w:tr w:rsidR="00492330" w:rsidRPr="00492330" w:rsidTr="00592CA5">
        <w:trPr>
          <w:trHeight w:hRule="exact" w:val="419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76" w:after="0" w:line="233" w:lineRule="auto"/>
              <w:jc w:val="center"/>
            </w:pPr>
            <w:r>
              <w:rPr>
                <w:rFonts w:ascii="Times New Roman" w:eastAsia="Times New Roman" w:hAnsi="Times New Roman"/>
                <w:color w:val="000000"/>
                <w:w w:val="97"/>
                <w:sz w:val="16"/>
              </w:rPr>
              <w:t>1.1.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Pr="00815C2D" w:rsidRDefault="00492330" w:rsidP="00492330">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80"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80"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492330">
            <w:pPr>
              <w:autoSpaceDE w:val="0"/>
              <w:autoSpaceDN w:val="0"/>
              <w:spacing w:before="80"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492330" w:rsidRDefault="00492330" w:rsidP="00592CA5">
            <w:pPr>
              <w:autoSpaceDE w:val="0"/>
              <w:autoSpaceDN w:val="0"/>
              <w:spacing w:after="0" w:line="252" w:lineRule="auto"/>
            </w:pPr>
            <w:r>
              <w:rPr>
                <w:rFonts w:ascii="Times New Roman" w:eastAsia="Times New Roman" w:hAnsi="Times New Roman"/>
                <w:color w:val="000000"/>
                <w:w w:val="97"/>
                <w:sz w:val="16"/>
              </w:rPr>
              <w:t xml:space="preserve">Образовательные ресурсы в помощь учителю ИЗО </w:t>
            </w:r>
            <w:r>
              <w:br/>
            </w:r>
            <w:r>
              <w:rPr>
                <w:rFonts w:ascii="Times New Roman" w:eastAsia="Times New Roman" w:hAnsi="Times New Roman"/>
                <w:color w:val="000000"/>
                <w:w w:val="97"/>
                <w:sz w:val="16"/>
              </w:rPr>
              <w:t xml:space="preserve">http: // </w:t>
            </w:r>
            <w:r>
              <w:br/>
            </w:r>
            <w:r>
              <w:rPr>
                <w:rFonts w:ascii="Times New Roman" w:eastAsia="Times New Roman" w:hAnsi="Times New Roman"/>
                <w:color w:val="000000"/>
                <w:w w:val="97"/>
                <w:sz w:val="16"/>
              </w:rPr>
              <w:t>multiurok.ru›blog/polieznyie-ssylki-dlia…izo…</w:t>
            </w:r>
          </w:p>
          <w:p w:rsidR="00492330" w:rsidRPr="00492330" w:rsidRDefault="00492330"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492330" w:rsidRPr="00492330" w:rsidRDefault="00492330"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492330" w:rsidRPr="00592CA5" w:rsidRDefault="00492330" w:rsidP="00592CA5">
            <w:pPr>
              <w:autoSpaceDE w:val="0"/>
              <w:autoSpaceDN w:val="0"/>
              <w:spacing w:before="20" w:after="0" w:line="247" w:lineRule="auto"/>
              <w:ind w:right="288"/>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1.2.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ight="576"/>
              <w:rPr>
                <w:lang w:val="ru-RU"/>
              </w:rPr>
            </w:pPr>
            <w:r w:rsidRPr="00815C2D">
              <w:rPr>
                <w:rFonts w:ascii="Times New Roman" w:eastAsia="Times New Roman" w:hAnsi="Times New Roman"/>
                <w:b/>
                <w:color w:val="000000"/>
                <w:w w:val="97"/>
                <w:sz w:val="16"/>
                <w:lang w:val="ru-RU"/>
              </w:rPr>
              <w:t>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1.3.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Графическое изображение героев былин, древних легенд, сказок и сказаний разных народов.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1.4.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Изображение города — тематическая графическая композиция; использование карандаша, мелков, фломастеров (смешанная техника).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50"/>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Итого по модулю 1</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4</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Модуль 2.</w:t>
            </w:r>
            <w:r>
              <w:rPr>
                <w:rFonts w:ascii="Times New Roman" w:eastAsia="Times New Roman" w:hAnsi="Times New Roman"/>
                <w:b/>
                <w:color w:val="000000"/>
                <w:w w:val="97"/>
                <w:sz w:val="16"/>
              </w:rPr>
              <w:t xml:space="preserve"> Живопись</w:t>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2.1.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Красота природы разных климатических зон, создание пейзажных композиций (горный, степной, среднерусский ландшафт).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2.2.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Изображение красоты человека в традициях русской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2.3.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Изображение национального образа человека и его одежды в разных культурах.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bl>
    <w:p w:rsidR="002F36B4" w:rsidRPr="00815C2D" w:rsidRDefault="002F36B4">
      <w:pPr>
        <w:autoSpaceDE w:val="0"/>
        <w:autoSpaceDN w:val="0"/>
        <w:spacing w:after="0" w:line="14" w:lineRule="exact"/>
        <w:rPr>
          <w:lang w:val="ru-RU"/>
        </w:rPr>
      </w:pPr>
    </w:p>
    <w:p w:rsidR="00592CA5" w:rsidRDefault="00592CA5">
      <w:pPr>
        <w:rPr>
          <w:lang w:val="ru-RU"/>
        </w:rPr>
      </w:pP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592CA5" w:rsidTr="00592CA5">
        <w:trPr>
          <w:trHeight w:hRule="exac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lang w:val="ru-RU"/>
              </w:rPr>
              <w:lastRenderedPageBreak/>
              <w:tab/>
            </w:r>
            <w:r>
              <w:rPr>
                <w:rFonts w:ascii="Times New Roman" w:eastAsia="Times New Roman" w:hAnsi="Times New Roman"/>
                <w:color w:val="000000"/>
                <w:w w:val="97"/>
                <w:sz w:val="16"/>
              </w:rPr>
              <w:t>2.4.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45" w:lineRule="auto"/>
              <w:ind w:left="72"/>
            </w:pPr>
            <w:r w:rsidRPr="00815C2D">
              <w:rPr>
                <w:rFonts w:ascii="Times New Roman" w:eastAsia="Times New Roman" w:hAnsi="Times New Roman"/>
                <w:b/>
                <w:color w:val="000000"/>
                <w:w w:val="97"/>
                <w:sz w:val="16"/>
                <w:lang w:val="ru-RU"/>
              </w:rPr>
              <w:t xml:space="preserve">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w:t>
            </w:r>
            <w:r>
              <w:rPr>
                <w:rFonts w:ascii="Times New Roman" w:eastAsia="Times New Roman" w:hAnsi="Times New Roman"/>
                <w:b/>
                <w:color w:val="000000"/>
                <w:w w:val="97"/>
                <w:sz w:val="16"/>
              </w:rPr>
              <w:t>(из выбранной культурной эпохи).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Default="00592CA5" w:rsidP="00592CA5">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hRule="exac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2.5.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ight="288"/>
              <w:rPr>
                <w:lang w:val="ru-RU"/>
              </w:rPr>
            </w:pPr>
            <w:r w:rsidRPr="00815C2D">
              <w:rPr>
                <w:rFonts w:ascii="Times New Roman" w:eastAsia="Times New Roman" w:hAnsi="Times New Roman"/>
                <w:b/>
                <w:color w:val="000000"/>
                <w:w w:val="97"/>
                <w:sz w:val="16"/>
                <w:lang w:val="ru-RU"/>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Итого по модулю 2</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5</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50"/>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Модуль 3.</w:t>
            </w:r>
            <w:r>
              <w:rPr>
                <w:rFonts w:ascii="Times New Roman" w:eastAsia="Times New Roman" w:hAnsi="Times New Roman"/>
                <w:b/>
                <w:color w:val="000000"/>
                <w:w w:val="97"/>
                <w:sz w:val="16"/>
              </w:rPr>
              <w:t xml:space="preserve"> Скульптура</w:t>
            </w:r>
          </w:p>
        </w:tc>
      </w:tr>
      <w:tr w:rsidR="00592CA5" w:rsidRPr="00592CA5" w:rsidTr="00592CA5">
        <w:trPr>
          <w:trHeight w:hRule="exact" w:val="4195"/>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4" w:after="0" w:line="230" w:lineRule="auto"/>
              <w:jc w:val="center"/>
            </w:pPr>
            <w:r>
              <w:rPr>
                <w:rFonts w:ascii="Times New Roman" w:eastAsia="Times New Roman" w:hAnsi="Times New Roman"/>
                <w:color w:val="000000"/>
                <w:w w:val="97"/>
                <w:sz w:val="16"/>
              </w:rPr>
              <w:lastRenderedPageBreak/>
              <w:t>3.1.</w:t>
            </w:r>
          </w:p>
        </w:tc>
        <w:tc>
          <w:tcPr>
            <w:tcW w:w="10950"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4" w:after="0" w:line="230" w:lineRule="auto"/>
              <w:ind w:left="72"/>
              <w:rPr>
                <w:lang w:val="ru-RU"/>
              </w:rPr>
            </w:pPr>
            <w:r w:rsidRPr="00815C2D">
              <w:rPr>
                <w:rFonts w:ascii="Times New Roman" w:eastAsia="Times New Roman" w:hAnsi="Times New Roman"/>
                <w:b/>
                <w:color w:val="000000"/>
                <w:w w:val="97"/>
                <w:sz w:val="16"/>
                <w:lang w:val="ru-RU"/>
              </w:rPr>
              <w:t>Знакомство со скульптурными памятниками героям и мемориальными комплексами.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592CA5" w:rsidTr="00592CA5">
        <w:trPr>
          <w:trHeight w:hRule="exac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3.2.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sidRPr="00815C2D">
              <w:rPr>
                <w:rFonts w:ascii="Times New Roman" w:eastAsia="Times New Roman" w:hAnsi="Times New Roman"/>
                <w:b/>
                <w:color w:val="000000"/>
                <w:w w:val="97"/>
                <w:sz w:val="16"/>
                <w:lang w:val="ru-RU"/>
              </w:rPr>
              <w:t xml:space="preserve">Создание эскиза памятника народному герою. Работа с пластилином или глиной. </w:t>
            </w:r>
            <w:r>
              <w:rPr>
                <w:rFonts w:ascii="Times New Roman" w:eastAsia="Times New Roman" w:hAnsi="Times New Roman"/>
                <w:b/>
                <w:color w:val="000000"/>
                <w:w w:val="97"/>
                <w:sz w:val="16"/>
              </w:rPr>
              <w:t>Выражение значительности, трагизма и победительной сил.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Итого по модулю 3</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2</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 xml:space="preserve">Модуль 4. </w:t>
            </w:r>
            <w:r>
              <w:rPr>
                <w:rFonts w:ascii="Times New Roman" w:eastAsia="Times New Roman" w:hAnsi="Times New Roman"/>
                <w:b/>
                <w:color w:val="000000"/>
                <w:w w:val="97"/>
                <w:sz w:val="16"/>
              </w:rPr>
              <w:t>Декоративно-прикладное искусство</w:t>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4.1.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4.2.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Pr>
                <w:lang w:val="ru-RU"/>
              </w:rPr>
            </w:pPr>
            <w:r w:rsidRPr="00815C2D">
              <w:rPr>
                <w:rFonts w:ascii="Times New Roman" w:eastAsia="Times New Roman" w:hAnsi="Times New Roman"/>
                <w:b/>
                <w:color w:val="000000"/>
                <w:w w:val="97"/>
                <w:sz w:val="16"/>
                <w:lang w:val="ru-RU"/>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4.3.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Орнаментальное украшение каменной архитектуры в памятниках русской культуры, каменная резьба, роспись стен, изразцы.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4.4.</w:t>
            </w:r>
          </w:p>
        </w:tc>
        <w:tc>
          <w:tcPr>
            <w:tcW w:w="10950"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ight="144"/>
              <w:rPr>
                <w:lang w:val="ru-RU"/>
              </w:rPr>
            </w:pPr>
            <w:r w:rsidRPr="00815C2D">
              <w:rPr>
                <w:rFonts w:ascii="Times New Roman" w:eastAsia="Times New Roman" w:hAnsi="Times New Roman"/>
                <w:b/>
                <w:color w:val="000000"/>
                <w:w w:val="97"/>
                <w:sz w:val="16"/>
                <w:lang w:val="ru-RU"/>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hRule="exact" w:val="4195"/>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4" w:after="0" w:line="230" w:lineRule="auto"/>
              <w:jc w:val="center"/>
            </w:pPr>
            <w:r>
              <w:rPr>
                <w:rFonts w:ascii="Times New Roman" w:eastAsia="Times New Roman" w:hAnsi="Times New Roman"/>
                <w:color w:val="000000"/>
                <w:w w:val="97"/>
                <w:sz w:val="16"/>
              </w:rPr>
              <w:lastRenderedPageBreak/>
              <w:t>4.5.</w:t>
            </w:r>
          </w:p>
        </w:tc>
        <w:tc>
          <w:tcPr>
            <w:tcW w:w="10950"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4" w:after="0" w:line="230" w:lineRule="auto"/>
              <w:ind w:left="72"/>
              <w:rPr>
                <w:lang w:val="ru-RU"/>
              </w:rPr>
            </w:pPr>
            <w:r w:rsidRPr="00815C2D">
              <w:rPr>
                <w:rFonts w:ascii="Times New Roman" w:eastAsia="Times New Roman" w:hAnsi="Times New Roman"/>
                <w:b/>
                <w:color w:val="000000"/>
                <w:w w:val="97"/>
                <w:sz w:val="16"/>
                <w:lang w:val="ru-RU"/>
              </w:rPr>
              <w:t>Женский и мужской костюмы в традициях разных народов. Своеобразие одежды разных эпох и культур.</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Итого по модулю 4</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5</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 xml:space="preserve">Модуль 5. </w:t>
            </w:r>
            <w:r>
              <w:rPr>
                <w:rFonts w:ascii="Times New Roman" w:eastAsia="Times New Roman" w:hAnsi="Times New Roman"/>
                <w:b/>
                <w:color w:val="000000"/>
                <w:w w:val="97"/>
                <w:sz w:val="16"/>
              </w:rPr>
              <w:t xml:space="preserve">Архитектура </w:t>
            </w:r>
          </w:p>
        </w:tc>
      </w:tr>
      <w:tr w:rsidR="00592CA5" w:rsidRPr="00592CA5"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5.1.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4B3766" w:rsidRDefault="00592CA5" w:rsidP="00592CA5">
            <w:pPr>
              <w:autoSpaceDE w:val="0"/>
              <w:autoSpaceDN w:val="0"/>
              <w:spacing w:after="0" w:line="252" w:lineRule="auto"/>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592CA5"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5.2.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50" w:lineRule="auto"/>
              <w:ind w:left="72" w:right="720"/>
            </w:pPr>
            <w:r w:rsidRPr="00815C2D">
              <w:rPr>
                <w:rFonts w:ascii="Times New Roman" w:eastAsia="Times New Roman" w:hAnsi="Times New Roman"/>
                <w:b/>
                <w:color w:val="000000"/>
                <w:w w:val="97"/>
                <w:sz w:val="16"/>
                <w:lang w:val="ru-RU"/>
              </w:rP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w:t>
            </w:r>
            <w:r>
              <w:rPr>
                <w:rFonts w:ascii="Times New Roman" w:eastAsia="Times New Roman" w:hAnsi="Times New Roman"/>
                <w:b/>
                <w:color w:val="000000"/>
                <w:w w:val="97"/>
                <w:sz w:val="16"/>
              </w:rPr>
              <w:t>Разные виды изб и надворных построек.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592CA5" w:rsidRDefault="00592CA5" w:rsidP="00592CA5">
            <w:pPr>
              <w:autoSpaceDE w:val="0"/>
              <w:autoSpaceDN w:val="0"/>
              <w:spacing w:before="210" w:after="0" w:line="245" w:lineRule="auto"/>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5.3.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ight="144"/>
              <w:rPr>
                <w:lang w:val="ru-RU"/>
              </w:rPr>
            </w:pPr>
            <w:r w:rsidRPr="00815C2D">
              <w:rPr>
                <w:rFonts w:ascii="Times New Roman" w:eastAsia="Times New Roman" w:hAnsi="Times New Roman"/>
                <w:b/>
                <w:color w:val="000000"/>
                <w:w w:val="97"/>
                <w:sz w:val="16"/>
                <w:lang w:val="ru-RU"/>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4B3766" w:rsidRDefault="00592CA5" w:rsidP="00592CA5">
            <w:pPr>
              <w:autoSpaceDE w:val="0"/>
              <w:autoSpaceDN w:val="0"/>
              <w:spacing w:before="212" w:after="0" w:line="252" w:lineRule="auto"/>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5.4.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ight="432"/>
              <w:rPr>
                <w:lang w:val="ru-RU"/>
              </w:rPr>
            </w:pPr>
            <w:r w:rsidRPr="00815C2D">
              <w:rPr>
                <w:rFonts w:ascii="Times New Roman" w:eastAsia="Times New Roman" w:hAnsi="Times New Roman"/>
                <w:b/>
                <w:color w:val="000000"/>
                <w:w w:val="97"/>
                <w:sz w:val="16"/>
                <w:lang w:val="ru-RU"/>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Default="00592CA5" w:rsidP="00592CA5">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592CA5"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5.5.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Pr>
                <w:lang w:val="ru-RU"/>
              </w:rPr>
            </w:pPr>
            <w:r w:rsidRPr="00815C2D">
              <w:rPr>
                <w:rFonts w:ascii="Times New Roman" w:eastAsia="Times New Roman" w:hAnsi="Times New Roman"/>
                <w:b/>
                <w:color w:val="000000"/>
                <w:w w:val="97"/>
                <w:sz w:val="16"/>
                <w:lang w:val="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4B3766" w:rsidRDefault="00592CA5" w:rsidP="00592CA5">
            <w:pPr>
              <w:autoSpaceDE w:val="0"/>
              <w:autoSpaceDN w:val="0"/>
              <w:spacing w:after="0" w:line="252" w:lineRule="auto"/>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5.6.</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Понимание значения для современных людей сохранения культурного наследия.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592CA5" w:rsidRDefault="00592CA5" w:rsidP="00592CA5">
            <w:pPr>
              <w:autoSpaceDE w:val="0"/>
              <w:autoSpaceDN w:val="0"/>
              <w:spacing w:before="210" w:after="0" w:line="245" w:lineRule="auto"/>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Итого по модулю 5</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6</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 xml:space="preserve">Модуль 6. </w:t>
            </w:r>
            <w:r>
              <w:rPr>
                <w:rFonts w:ascii="Times New Roman" w:eastAsia="Times New Roman" w:hAnsi="Times New Roman"/>
                <w:b/>
                <w:color w:val="000000"/>
                <w:w w:val="97"/>
                <w:sz w:val="16"/>
              </w:rPr>
              <w:t>Восприятие произведений искусства</w:t>
            </w:r>
          </w:p>
        </w:tc>
      </w:tr>
      <w:tr w:rsidR="00592CA5" w:rsidRPr="00801D86" w:rsidTr="00592CA5">
        <w:trPr>
          <w:trHeight w:hRule="exac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6.1.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720"/>
              <w:rPr>
                <w:lang w:val="ru-RU"/>
              </w:rPr>
            </w:pPr>
            <w:r w:rsidRPr="00815C2D">
              <w:rPr>
                <w:rFonts w:ascii="Times New Roman" w:eastAsia="Times New Roman" w:hAnsi="Times New Roman"/>
                <w:b/>
                <w:color w:val="000000"/>
                <w:w w:val="97"/>
                <w:sz w:val="16"/>
                <w:lang w:val="ru-RU"/>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bl>
    <w:p w:rsidR="002F36B4" w:rsidRPr="00815C2D" w:rsidRDefault="002F36B4">
      <w:pPr>
        <w:autoSpaceDE w:val="0"/>
        <w:autoSpaceDN w:val="0"/>
        <w:spacing w:after="0" w:line="14" w:lineRule="exact"/>
        <w:rPr>
          <w:lang w:val="ru-RU"/>
        </w:rPr>
      </w:pPr>
    </w:p>
    <w:p w:rsidR="002F36B4" w:rsidRPr="00815C2D" w:rsidRDefault="002F36B4">
      <w:pPr>
        <w:rPr>
          <w:lang w:val="ru-RU"/>
        </w:rPr>
        <w:sectPr w:rsidR="002F36B4" w:rsidRPr="00815C2D">
          <w:pgSz w:w="16840" w:h="11900"/>
          <w:pgMar w:top="284" w:right="640" w:bottom="328" w:left="666" w:header="720" w:footer="720" w:gutter="0"/>
          <w:cols w:space="720" w:equalWidth="0">
            <w:col w:w="15534" w:space="0"/>
          </w:cols>
          <w:docGrid w:linePitch="360"/>
        </w:sectPr>
      </w:pPr>
    </w:p>
    <w:p w:rsidR="002F36B4" w:rsidRPr="00815C2D" w:rsidRDefault="002F36B4">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10950"/>
        <w:gridCol w:w="528"/>
        <w:gridCol w:w="1106"/>
        <w:gridCol w:w="1140"/>
        <w:gridCol w:w="1382"/>
      </w:tblGrid>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6.2.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30" w:lineRule="auto"/>
              <w:ind w:left="72"/>
              <w:rPr>
                <w:lang w:val="ru-RU"/>
              </w:rPr>
            </w:pPr>
            <w:r w:rsidRPr="00815C2D">
              <w:rPr>
                <w:rFonts w:ascii="Times New Roman" w:eastAsia="Times New Roman" w:hAnsi="Times New Roman"/>
                <w:b/>
                <w:color w:val="000000"/>
                <w:w w:val="97"/>
                <w:sz w:val="16"/>
                <w:lang w:val="ru-RU"/>
              </w:rPr>
              <w:t>Примеры произведений великих европейских художников: Леонардо да Винчи, Рафаэля, Рембрандта, Пикассо (и других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6.3.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47" w:lineRule="auto"/>
              <w:ind w:left="72"/>
            </w:pPr>
            <w:r w:rsidRPr="00815C2D">
              <w:rPr>
                <w:rFonts w:ascii="Times New Roman" w:eastAsia="Times New Roman" w:hAnsi="Times New Roman"/>
                <w:b/>
                <w:color w:val="000000"/>
                <w:w w:val="97"/>
                <w:sz w:val="16"/>
                <w:lang w:val="ru-RU"/>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w:t>
            </w:r>
            <w:r>
              <w:rPr>
                <w:rFonts w:ascii="Times New Roman" w:eastAsia="Times New Roman" w:hAnsi="Times New Roman"/>
                <w:b/>
                <w:color w:val="000000"/>
                <w:w w:val="97"/>
                <w:sz w:val="16"/>
              </w:rPr>
              <w:t>Памятники русского деревянного зодчества. Архитектурный комплекс на острове Кижи.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Default="00592CA5" w:rsidP="00592CA5">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6.4.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7" w:lineRule="auto"/>
              <w:ind w:left="72" w:right="288"/>
              <w:rPr>
                <w:lang w:val="ru-RU"/>
              </w:rPr>
            </w:pPr>
            <w:r w:rsidRPr="00815C2D">
              <w:rPr>
                <w:rFonts w:ascii="Times New Roman" w:eastAsia="Times New Roman" w:hAnsi="Times New Roman"/>
                <w:b/>
                <w:color w:val="000000"/>
                <w:w w:val="97"/>
                <w:sz w:val="16"/>
                <w:lang w:val="ru-RU"/>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0" w:lineRule="auto"/>
              <w:jc w:val="center"/>
            </w:pPr>
            <w:r>
              <w:rPr>
                <w:rFonts w:ascii="Times New Roman" w:eastAsia="Times New Roman" w:hAnsi="Times New Roman"/>
                <w:color w:val="000000"/>
                <w:w w:val="97"/>
                <w:sz w:val="16"/>
              </w:rPr>
              <w:t>6.5.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2F36B4">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33" w:lineRule="auto"/>
              <w:ind w:left="72"/>
            </w:pPr>
            <w:r>
              <w:rPr>
                <w:rFonts w:ascii="Times New Roman" w:eastAsia="Times New Roman" w:hAnsi="Times New Roman"/>
                <w:color w:val="000000"/>
                <w:w w:val="97"/>
                <w:sz w:val="16"/>
              </w:rPr>
              <w:t>Итого по модулю 6</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Pr="00592CA5" w:rsidRDefault="00592CA5">
            <w:pPr>
              <w:rPr>
                <w:lang w:val="ru-RU"/>
              </w:rPr>
            </w:pPr>
            <w:r>
              <w:rPr>
                <w:lang w:val="ru-RU"/>
              </w:rPr>
              <w:t>5</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2F36B4"/>
        </w:tc>
      </w:tr>
      <w:tr w:rsidR="002F36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F36B4" w:rsidRDefault="00AC1D45">
            <w:pPr>
              <w:autoSpaceDE w:val="0"/>
              <w:autoSpaceDN w:val="0"/>
              <w:spacing w:before="76" w:after="0" w:line="233" w:lineRule="auto"/>
              <w:ind w:left="72"/>
            </w:pPr>
            <w:r>
              <w:rPr>
                <w:rFonts w:ascii="Times New Roman" w:eastAsia="Times New Roman" w:hAnsi="Times New Roman"/>
                <w:color w:val="000000"/>
                <w:w w:val="97"/>
                <w:sz w:val="16"/>
              </w:rPr>
              <w:t xml:space="preserve">Модуль 7. </w:t>
            </w:r>
            <w:r>
              <w:rPr>
                <w:rFonts w:ascii="Times New Roman" w:eastAsia="Times New Roman" w:hAnsi="Times New Roman"/>
                <w:b/>
                <w:color w:val="000000"/>
                <w:w w:val="97"/>
                <w:sz w:val="16"/>
              </w:rPr>
              <w:t>Азбука цифровой графики</w:t>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7.1.</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144"/>
              <w:rPr>
                <w:lang w:val="ru-RU"/>
              </w:rPr>
            </w:pPr>
            <w:r w:rsidRPr="00815C2D">
              <w:rPr>
                <w:rFonts w:ascii="Times New Roman" w:eastAsia="Times New Roman" w:hAnsi="Times New Roman"/>
                <w:b/>
                <w:color w:val="000000"/>
                <w:w w:val="97"/>
                <w:sz w:val="16"/>
                <w:lang w:val="ru-RU"/>
              </w:rPr>
              <w:t xml:space="preserve">Изображение и освоение в программе </w:t>
            </w:r>
            <w:r>
              <w:rPr>
                <w:rFonts w:ascii="Times New Roman" w:eastAsia="Times New Roman" w:hAnsi="Times New Roman"/>
                <w:b/>
                <w:color w:val="000000"/>
                <w:w w:val="97"/>
                <w:sz w:val="16"/>
              </w:rPr>
              <w:t>Paint</w:t>
            </w:r>
            <w:r w:rsidRPr="00815C2D">
              <w:rPr>
                <w:rFonts w:ascii="Times New Roman" w:eastAsia="Times New Roman" w:hAnsi="Times New Roman"/>
                <w:b/>
                <w:color w:val="000000"/>
                <w:w w:val="97"/>
                <w:sz w:val="16"/>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7.2.</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7" w:lineRule="auto"/>
              <w:ind w:left="72" w:right="288"/>
              <w:rPr>
                <w:lang w:val="ru-RU"/>
              </w:rPr>
            </w:pPr>
            <w:r w:rsidRPr="00815C2D">
              <w:rPr>
                <w:rFonts w:ascii="Times New Roman" w:eastAsia="Times New Roman" w:hAnsi="Times New Roman"/>
                <w:b/>
                <w:color w:val="000000"/>
                <w:w w:val="97"/>
                <w:sz w:val="16"/>
                <w:lang w:val="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lastRenderedPageBreak/>
              <w:t>7.3.</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45" w:lineRule="auto"/>
              <w:ind w:left="72"/>
              <w:rPr>
                <w:lang w:val="ru-RU"/>
              </w:rPr>
            </w:pPr>
            <w:r w:rsidRPr="00815C2D">
              <w:rPr>
                <w:rFonts w:ascii="Times New Roman" w:eastAsia="Times New Roman" w:hAnsi="Times New Roman"/>
                <w:b/>
                <w:color w:val="000000"/>
                <w:w w:val="97"/>
                <w:sz w:val="16"/>
                <w:lang w:val="ru-RU"/>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jc w:val="center"/>
            </w:pPr>
            <w:r>
              <w:rPr>
                <w:rFonts w:ascii="Times New Roman" w:eastAsia="Times New Roman" w:hAnsi="Times New Roman"/>
                <w:color w:val="000000"/>
                <w:w w:val="97"/>
                <w:sz w:val="16"/>
              </w:rPr>
              <w:t>7.4.</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45" w:lineRule="auto"/>
              <w:ind w:left="72"/>
            </w:pPr>
            <w:r w:rsidRPr="00815C2D">
              <w:rPr>
                <w:rFonts w:ascii="Times New Roman" w:eastAsia="Times New Roman" w:hAnsi="Times New Roman"/>
                <w:b/>
                <w:color w:val="000000"/>
                <w:w w:val="97"/>
                <w:sz w:val="16"/>
                <w:lang w:val="ru-RU"/>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w:t>
            </w:r>
            <w:r>
              <w:rPr>
                <w:rFonts w:ascii="Times New Roman" w:eastAsia="Times New Roman" w:hAnsi="Times New Roman"/>
                <w:b/>
                <w:color w:val="000000"/>
                <w:w w:val="97"/>
                <w:sz w:val="16"/>
              </w:rPr>
              <w:t>Создание анимации схематического движения человека (при соответствующих технических условиях).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7.5.</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 xml:space="preserve">Анимация простого движения нарисованной фигурки: загрузить две фазы движения фигурки в виртуальный редактор </w:t>
            </w:r>
            <w:r>
              <w:rPr>
                <w:rFonts w:ascii="Times New Roman" w:eastAsia="Times New Roman" w:hAnsi="Times New Roman"/>
                <w:b/>
                <w:color w:val="000000"/>
                <w:w w:val="97"/>
                <w:sz w:val="16"/>
              </w:rPr>
              <w:t>GIF</w:t>
            </w:r>
            <w:r w:rsidRPr="00815C2D">
              <w:rPr>
                <w:rFonts w:ascii="Times New Roman" w:eastAsia="Times New Roman" w:hAnsi="Times New Roman"/>
                <w:b/>
                <w:color w:val="000000"/>
                <w:w w:val="97"/>
                <w:sz w:val="16"/>
                <w:lang w:val="ru-RU"/>
              </w:rPr>
              <w:t>-анимации и сохранить простое повторяющееся движение своего рисунка.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t>7.6.</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45" w:lineRule="auto"/>
              <w:ind w:left="72" w:right="288"/>
              <w:rPr>
                <w:lang w:val="ru-RU"/>
              </w:rPr>
            </w:pPr>
            <w:r w:rsidRPr="00815C2D">
              <w:rPr>
                <w:rFonts w:ascii="Times New Roman" w:eastAsia="Times New Roman" w:hAnsi="Times New Roman"/>
                <w:b/>
                <w:color w:val="000000"/>
                <w:w w:val="97"/>
                <w:sz w:val="16"/>
                <w:lang w:val="ru-RU"/>
              </w:rPr>
              <w:t xml:space="preserve">Создание компьютерной презентации в программе </w:t>
            </w:r>
            <w:r>
              <w:rPr>
                <w:rFonts w:ascii="Times New Roman" w:eastAsia="Times New Roman" w:hAnsi="Times New Roman"/>
                <w:b/>
                <w:color w:val="000000"/>
                <w:w w:val="97"/>
                <w:sz w:val="16"/>
              </w:rPr>
              <w:t>PowerPoint</w:t>
            </w:r>
            <w:r w:rsidRPr="00815C2D">
              <w:rPr>
                <w:rFonts w:ascii="Times New Roman" w:eastAsia="Times New Roman" w:hAnsi="Times New Roman"/>
                <w:b/>
                <w:color w:val="000000"/>
                <w:w w:val="97"/>
                <w:sz w:val="16"/>
                <w:lang w:val="ru-RU"/>
              </w:rPr>
              <w:t xml:space="preserve"> на тему архитектуры, декоративного и изобразительного искусства выбранной эпохи или национальной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rsidRPr="00801D86" w:rsidTr="00592CA5">
        <w:trPr>
          <w:trHeight w:val="4195"/>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jc w:val="center"/>
            </w:pPr>
            <w:r>
              <w:rPr>
                <w:rFonts w:ascii="Times New Roman" w:eastAsia="Times New Roman" w:hAnsi="Times New Roman"/>
                <w:color w:val="000000"/>
                <w:w w:val="97"/>
                <w:sz w:val="16"/>
              </w:rPr>
              <w:lastRenderedPageBreak/>
              <w:t>7.7.</w:t>
            </w:r>
          </w:p>
        </w:tc>
        <w:tc>
          <w:tcPr>
            <w:tcW w:w="1095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6" w:after="0" w:line="233" w:lineRule="auto"/>
              <w:ind w:left="72"/>
              <w:rPr>
                <w:lang w:val="ru-RU"/>
              </w:rPr>
            </w:pPr>
            <w:r w:rsidRPr="00815C2D">
              <w:rPr>
                <w:rFonts w:ascii="Times New Roman" w:eastAsia="Times New Roman" w:hAnsi="Times New Roman"/>
                <w:b/>
                <w:color w:val="000000"/>
                <w:w w:val="97"/>
                <w:sz w:val="16"/>
                <w:lang w:val="ru-RU"/>
              </w:rPr>
              <w:t>Виртуальные тематические путешествия по художественным музеям мир.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0</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autoSpaceDE w:val="0"/>
              <w:autoSpaceDN w:val="0"/>
              <w:spacing w:after="0" w:line="252" w:lineRule="auto"/>
            </w:pPr>
            <w:r w:rsidRPr="00592CA5">
              <w:rPr>
                <w:rFonts w:ascii="Times New Roman" w:eastAsia="Times New Roman" w:hAnsi="Times New Roman"/>
                <w:color w:val="000000"/>
                <w:w w:val="97"/>
                <w:sz w:val="16"/>
                <w:lang w:val="ru-RU"/>
              </w:rPr>
              <w:t>Образовательные</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ресурсы</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в</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помощь</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учителю</w:t>
            </w:r>
            <w:r w:rsidRPr="00592CA5">
              <w:rPr>
                <w:rFonts w:ascii="Times New Roman" w:eastAsia="Times New Roman" w:hAnsi="Times New Roman"/>
                <w:color w:val="000000"/>
                <w:w w:val="97"/>
                <w:sz w:val="16"/>
              </w:rPr>
              <w:t xml:space="preserve"> </w:t>
            </w:r>
            <w:r w:rsidRPr="00592CA5">
              <w:rPr>
                <w:rFonts w:ascii="Times New Roman" w:eastAsia="Times New Roman" w:hAnsi="Times New Roman"/>
                <w:color w:val="000000"/>
                <w:w w:val="97"/>
                <w:sz w:val="16"/>
                <w:lang w:val="ru-RU"/>
              </w:rPr>
              <w:t>ИЗО</w:t>
            </w:r>
            <w:r w:rsidRPr="00592CA5">
              <w:rPr>
                <w:rFonts w:ascii="Times New Roman" w:eastAsia="Times New Roman" w:hAnsi="Times New Roman"/>
                <w:color w:val="000000"/>
                <w:w w:val="97"/>
                <w:sz w:val="16"/>
              </w:rPr>
              <w:t xml:space="preserve"> </w:t>
            </w:r>
            <w:r w:rsidRPr="00592CA5">
              <w:br/>
            </w:r>
            <w:r>
              <w:rPr>
                <w:rFonts w:ascii="Times New Roman" w:eastAsia="Times New Roman" w:hAnsi="Times New Roman"/>
                <w:color w:val="000000"/>
                <w:w w:val="97"/>
                <w:sz w:val="16"/>
              </w:rPr>
              <w:t>http</w:t>
            </w:r>
            <w:r w:rsidRPr="00592CA5">
              <w:rPr>
                <w:rFonts w:ascii="Times New Roman" w:eastAsia="Times New Roman" w:hAnsi="Times New Roman"/>
                <w:color w:val="000000"/>
                <w:w w:val="97"/>
                <w:sz w:val="16"/>
              </w:rPr>
              <w:t xml:space="preserve">: // </w:t>
            </w:r>
            <w:r w:rsidRPr="00592CA5">
              <w:br/>
            </w:r>
            <w:r>
              <w:rPr>
                <w:rFonts w:ascii="Times New Roman" w:eastAsia="Times New Roman" w:hAnsi="Times New Roman"/>
                <w:color w:val="000000"/>
                <w:w w:val="97"/>
                <w:sz w:val="16"/>
              </w:rPr>
              <w:t>multiurok</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ru</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blog</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polieznyie</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ssylki</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dlia</w:t>
            </w:r>
            <w:r w:rsidRPr="00592CA5">
              <w:rPr>
                <w:rFonts w:ascii="Times New Roman" w:eastAsia="Times New Roman" w:hAnsi="Times New Roman"/>
                <w:color w:val="000000"/>
                <w:w w:val="97"/>
                <w:sz w:val="16"/>
              </w:rPr>
              <w:t>…</w:t>
            </w:r>
            <w:r>
              <w:rPr>
                <w:rFonts w:ascii="Times New Roman" w:eastAsia="Times New Roman" w:hAnsi="Times New Roman"/>
                <w:color w:val="000000"/>
                <w:w w:val="97"/>
                <w:sz w:val="16"/>
              </w:rPr>
              <w:t>izo</w:t>
            </w:r>
            <w:r w:rsidRPr="00592CA5">
              <w:rPr>
                <w:rFonts w:ascii="Times New Roman" w:eastAsia="Times New Roman" w:hAnsi="Times New Roman"/>
                <w:color w:val="000000"/>
                <w:w w:val="97"/>
                <w:sz w:val="16"/>
              </w:rPr>
              <w:t>…</w:t>
            </w:r>
          </w:p>
          <w:p w:rsidR="00592CA5" w:rsidRPr="00492330" w:rsidRDefault="00592CA5" w:rsidP="00592CA5">
            <w:pPr>
              <w:autoSpaceDE w:val="0"/>
              <w:autoSpaceDN w:val="0"/>
              <w:spacing w:before="210" w:after="0" w:line="245" w:lineRule="auto"/>
              <w:ind w:right="288"/>
              <w:rPr>
                <w:lang w:val="ru-RU"/>
              </w:rPr>
            </w:pPr>
            <w:r w:rsidRPr="00492330">
              <w:rPr>
                <w:rFonts w:ascii="Times New Roman" w:eastAsia="Times New Roman" w:hAnsi="Times New Roman"/>
                <w:color w:val="000000"/>
                <w:w w:val="97"/>
                <w:sz w:val="16"/>
                <w:lang w:val="ru-RU"/>
              </w:rPr>
              <w:t xml:space="preserve">Российская электронная школа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 xml:space="preserve">: // </w:t>
            </w:r>
            <w:r>
              <w:rPr>
                <w:rFonts w:ascii="Times New Roman" w:eastAsia="Times New Roman" w:hAnsi="Times New Roman"/>
                <w:color w:val="000000"/>
                <w:w w:val="97"/>
                <w:sz w:val="16"/>
              </w:rPr>
              <w:t>resh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p w:rsidR="00592CA5" w:rsidRPr="00492330" w:rsidRDefault="00592CA5" w:rsidP="00592CA5">
            <w:pPr>
              <w:autoSpaceDE w:val="0"/>
              <w:autoSpaceDN w:val="0"/>
              <w:spacing w:before="212" w:after="0" w:line="252" w:lineRule="auto"/>
              <w:rPr>
                <w:lang w:val="ru-RU"/>
              </w:rPr>
            </w:pP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 xml:space="preserve">. </w:t>
            </w:r>
            <w:r>
              <w:rPr>
                <w:rFonts w:ascii="Times New Roman" w:eastAsia="Times New Roman" w:hAnsi="Times New Roman"/>
                <w:color w:val="000000"/>
                <w:w w:val="97"/>
                <w:sz w:val="16"/>
              </w:rPr>
              <w:t>ucportal</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92330">
              <w:rPr>
                <w:rFonts w:ascii="Times New Roman" w:eastAsia="Times New Roman" w:hAnsi="Times New Roman"/>
                <w:color w:val="000000"/>
                <w:w w:val="97"/>
                <w:sz w:val="16"/>
                <w:lang w:val="ru-RU"/>
              </w:rPr>
              <w:t xml:space="preserve"> </w:t>
            </w:r>
            <w:r w:rsidRPr="00492330">
              <w:rPr>
                <w:lang w:val="ru-RU"/>
              </w:rPr>
              <w:br/>
            </w:r>
            <w:r w:rsidRPr="00492330">
              <w:rPr>
                <w:rFonts w:ascii="Times New Roman" w:eastAsia="Times New Roman" w:hAnsi="Times New Roman"/>
                <w:color w:val="000000"/>
                <w:w w:val="97"/>
                <w:sz w:val="16"/>
                <w:lang w:val="ru-RU"/>
              </w:rPr>
              <w:t xml:space="preserve">Всероссийский </w:t>
            </w:r>
            <w:r w:rsidRPr="00492330">
              <w:rPr>
                <w:lang w:val="ru-RU"/>
              </w:rPr>
              <w:br/>
            </w:r>
            <w:r w:rsidRPr="00492330">
              <w:rPr>
                <w:rFonts w:ascii="Times New Roman" w:eastAsia="Times New Roman" w:hAnsi="Times New Roman"/>
                <w:color w:val="000000"/>
                <w:w w:val="97"/>
                <w:sz w:val="16"/>
                <w:lang w:val="ru-RU"/>
              </w:rPr>
              <w:t xml:space="preserve">учительский портал </w:t>
            </w:r>
            <w:r w:rsidRPr="00492330">
              <w:rPr>
                <w:lang w:val="ru-RU"/>
              </w:rPr>
              <w:br/>
            </w:r>
            <w:r w:rsidRPr="00492330">
              <w:rPr>
                <w:rFonts w:ascii="Times New Roman" w:eastAsia="Times New Roman" w:hAnsi="Times New Roman"/>
                <w:color w:val="000000"/>
                <w:w w:val="97"/>
                <w:sz w:val="16"/>
                <w:lang w:val="ru-RU"/>
              </w:rPr>
              <w:t xml:space="preserve">ЗАВУЧ. ИНФО </w:t>
            </w:r>
            <w:r>
              <w:rPr>
                <w:rFonts w:ascii="Times New Roman" w:eastAsia="Times New Roman" w:hAnsi="Times New Roman"/>
                <w:color w:val="000000"/>
                <w:w w:val="97"/>
                <w:sz w:val="16"/>
              </w:rPr>
              <w:t>http</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492330">
              <w:rPr>
                <w:rFonts w:ascii="Times New Roman" w:eastAsia="Times New Roman" w:hAnsi="Times New Roman"/>
                <w:color w:val="000000"/>
                <w:w w:val="97"/>
                <w:sz w:val="16"/>
                <w:lang w:val="ru-RU"/>
              </w:rPr>
              <w:t>.</w:t>
            </w:r>
          </w:p>
          <w:p w:rsidR="00592CA5" w:rsidRPr="00815C2D" w:rsidRDefault="00592CA5" w:rsidP="00592CA5">
            <w:pPr>
              <w:rPr>
                <w:lang w:val="ru-RU"/>
              </w:rPr>
            </w:pPr>
            <w:r>
              <w:rPr>
                <w:rFonts w:ascii="Times New Roman" w:eastAsia="Times New Roman" w:hAnsi="Times New Roman"/>
                <w:color w:val="000000"/>
                <w:w w:val="97"/>
                <w:sz w:val="16"/>
              </w:rPr>
              <w:t>zavuch</w:t>
            </w:r>
            <w:r w:rsidRPr="0049233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info</w:t>
            </w:r>
            <w:r w:rsidRPr="00492330">
              <w:rPr>
                <w:rFonts w:ascii="Times New Roman" w:eastAsia="Times New Roman" w:hAnsi="Times New Roman"/>
                <w:color w:val="000000"/>
                <w:w w:val="97"/>
                <w:sz w:val="16"/>
                <w:lang w:val="ru-RU"/>
              </w:rPr>
              <w:t xml:space="preserve"> </w:t>
            </w:r>
            <w:r w:rsidRPr="00492330">
              <w:rPr>
                <w:lang w:val="ru-RU"/>
              </w:rPr>
              <w:br/>
            </w:r>
          </w:p>
        </w:tc>
      </w:tr>
      <w:tr w:rsidR="00592CA5">
        <w:trPr>
          <w:trHeight w:hRule="exact" w:val="34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6" w:after="0" w:line="233" w:lineRule="auto"/>
              <w:ind w:left="72"/>
            </w:pPr>
            <w:r>
              <w:rPr>
                <w:rFonts w:ascii="Times New Roman" w:eastAsia="Times New Roman" w:hAnsi="Times New Roman"/>
                <w:color w:val="000000"/>
                <w:w w:val="97"/>
                <w:sz w:val="16"/>
              </w:rPr>
              <w:t>Итого по модулю 7</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592CA5" w:rsidRDefault="00592CA5" w:rsidP="00592CA5">
            <w:pPr>
              <w:rPr>
                <w:lang w:val="ru-RU"/>
              </w:rPr>
            </w:pPr>
            <w:r>
              <w:rPr>
                <w:lang w:val="ru-RU"/>
              </w:rPr>
              <w:t>7</w:t>
            </w:r>
          </w:p>
        </w:tc>
        <w:tc>
          <w:tcPr>
            <w:tcW w:w="362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r w:rsidR="00592CA5">
        <w:trPr>
          <w:trHeight w:hRule="exact" w:val="328"/>
        </w:trPr>
        <w:tc>
          <w:tcPr>
            <w:tcW w:w="1134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Pr="00815C2D" w:rsidRDefault="00592CA5" w:rsidP="00592CA5">
            <w:pPr>
              <w:autoSpaceDE w:val="0"/>
              <w:autoSpaceDN w:val="0"/>
              <w:spacing w:before="78" w:after="0" w:line="230" w:lineRule="auto"/>
              <w:ind w:left="72"/>
              <w:rPr>
                <w:lang w:val="ru-RU"/>
              </w:rPr>
            </w:pPr>
            <w:r w:rsidRPr="00815C2D">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34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pPr>
              <w:autoSpaceDE w:val="0"/>
              <w:autoSpaceDN w:val="0"/>
              <w:spacing w:before="78" w:after="0" w:line="230" w:lineRule="auto"/>
              <w:ind w:left="72"/>
            </w:pPr>
            <w:r>
              <w:rPr>
                <w:rFonts w:ascii="Times New Roman" w:eastAsia="Times New Roman" w:hAnsi="Times New Roman"/>
                <w:color w:val="000000"/>
                <w:w w:val="97"/>
                <w:sz w:val="16"/>
              </w:rPr>
              <w:t>3</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592CA5" w:rsidRDefault="00592CA5" w:rsidP="00592CA5"/>
        </w:tc>
      </w:tr>
    </w:tbl>
    <w:p w:rsidR="002F36B4" w:rsidRDefault="002F36B4">
      <w:pPr>
        <w:autoSpaceDE w:val="0"/>
        <w:autoSpaceDN w:val="0"/>
        <w:spacing w:after="0" w:line="14" w:lineRule="exact"/>
      </w:pPr>
    </w:p>
    <w:p w:rsidR="002F36B4" w:rsidRDefault="002F36B4">
      <w:pPr>
        <w:sectPr w:rsidR="002F36B4">
          <w:pgSz w:w="16840" w:h="11900"/>
          <w:pgMar w:top="284" w:right="640" w:bottom="1440" w:left="666" w:header="720" w:footer="720" w:gutter="0"/>
          <w:cols w:space="720" w:equalWidth="0">
            <w:col w:w="15534" w:space="0"/>
          </w:cols>
          <w:docGrid w:linePitch="360"/>
        </w:sectPr>
      </w:pPr>
    </w:p>
    <w:p w:rsidR="002F36B4" w:rsidRPr="00592CA5" w:rsidRDefault="002F36B4">
      <w:pPr>
        <w:autoSpaceDE w:val="0"/>
        <w:autoSpaceDN w:val="0"/>
        <w:spacing w:after="78" w:line="220" w:lineRule="exact"/>
        <w:rPr>
          <w:lang w:val="ru-RU"/>
        </w:rPr>
      </w:pPr>
    </w:p>
    <w:p w:rsidR="00592CA5" w:rsidRPr="00592CA5" w:rsidRDefault="00592CA5" w:rsidP="00592CA5">
      <w:pPr>
        <w:autoSpaceDE w:val="0"/>
        <w:autoSpaceDN w:val="0"/>
        <w:spacing w:after="0" w:line="230" w:lineRule="auto"/>
        <w:rPr>
          <w:lang w:val="ru-RU"/>
        </w:rPr>
      </w:pPr>
      <w:r w:rsidRPr="00592CA5">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592CA5" w:rsidRPr="00592CA5" w:rsidRDefault="00592CA5" w:rsidP="00592CA5">
      <w:pPr>
        <w:autoSpaceDE w:val="0"/>
        <w:autoSpaceDN w:val="0"/>
        <w:spacing w:before="346" w:after="0" w:line="230" w:lineRule="auto"/>
        <w:rPr>
          <w:lang w:val="ru-RU"/>
        </w:rPr>
      </w:pPr>
      <w:r w:rsidRPr="00592CA5">
        <w:rPr>
          <w:rFonts w:ascii="Times New Roman" w:eastAsia="Times New Roman" w:hAnsi="Times New Roman"/>
          <w:b/>
          <w:color w:val="000000"/>
          <w:sz w:val="24"/>
          <w:lang w:val="ru-RU"/>
        </w:rPr>
        <w:t>ОБЯЗАТЕЛЬНЫЕ УЧЕБНЫЕ МАТЕРИАЛЫ ДЛЯ УЧЕНИКА</w:t>
      </w:r>
    </w:p>
    <w:p w:rsidR="00592CA5" w:rsidRPr="00592CA5" w:rsidRDefault="00592CA5" w:rsidP="00592CA5">
      <w:pPr>
        <w:autoSpaceDE w:val="0"/>
        <w:autoSpaceDN w:val="0"/>
        <w:spacing w:before="166" w:after="0" w:line="271" w:lineRule="auto"/>
        <w:ind w:right="144"/>
        <w:rPr>
          <w:lang w:val="ru-RU"/>
        </w:rPr>
      </w:pPr>
      <w:r w:rsidRPr="00592CA5">
        <w:rPr>
          <w:rFonts w:ascii="Times New Roman" w:eastAsia="Times New Roman" w:hAnsi="Times New Roman"/>
          <w:color w:val="000000"/>
          <w:sz w:val="24"/>
          <w:lang w:val="ru-RU"/>
        </w:rPr>
        <w:t xml:space="preserve">Изобразительное искусство. </w:t>
      </w:r>
      <w:r>
        <w:rPr>
          <w:rFonts w:ascii="Times New Roman" w:eastAsia="Times New Roman" w:hAnsi="Times New Roman"/>
          <w:color w:val="000000"/>
          <w:sz w:val="24"/>
          <w:lang w:val="ru-RU"/>
        </w:rPr>
        <w:t>1,2,3,</w:t>
      </w:r>
      <w:r w:rsidRPr="00592CA5">
        <w:rPr>
          <w:rFonts w:ascii="Times New Roman" w:eastAsia="Times New Roman" w:hAnsi="Times New Roman"/>
          <w:color w:val="000000"/>
          <w:sz w:val="24"/>
          <w:lang w:val="ru-RU"/>
        </w:rPr>
        <w:t xml:space="preserve">4 класс/Неменская Л.А.; под редакцией Неменского Б.М., Акционерное общество «Издательство «Просвещение»; </w:t>
      </w:r>
      <w:r w:rsidRPr="00592CA5">
        <w:rPr>
          <w:lang w:val="ru-RU"/>
        </w:rPr>
        <w:br/>
      </w:r>
      <w:r w:rsidRPr="00592CA5">
        <w:rPr>
          <w:rFonts w:ascii="Times New Roman" w:eastAsia="Times New Roman" w:hAnsi="Times New Roman"/>
          <w:color w:val="000000"/>
          <w:sz w:val="24"/>
          <w:lang w:val="ru-RU"/>
        </w:rPr>
        <w:t>Введите свой вариант:</w:t>
      </w:r>
    </w:p>
    <w:p w:rsidR="00592CA5" w:rsidRPr="00592CA5" w:rsidRDefault="00592CA5" w:rsidP="00592CA5">
      <w:pPr>
        <w:autoSpaceDE w:val="0"/>
        <w:autoSpaceDN w:val="0"/>
        <w:spacing w:before="262" w:after="0" w:line="230" w:lineRule="auto"/>
        <w:rPr>
          <w:lang w:val="ru-RU"/>
        </w:rPr>
      </w:pPr>
      <w:r w:rsidRPr="00592CA5">
        <w:rPr>
          <w:rFonts w:ascii="Times New Roman" w:eastAsia="Times New Roman" w:hAnsi="Times New Roman"/>
          <w:b/>
          <w:color w:val="000000"/>
          <w:sz w:val="24"/>
          <w:lang w:val="ru-RU"/>
        </w:rPr>
        <w:t>МЕТОДИЧЕСКИЕ МАТЕРИАЛЫ ДЛЯ УЧИТЕЛЯ</w:t>
      </w:r>
    </w:p>
    <w:p w:rsidR="00592CA5" w:rsidRPr="00592CA5" w:rsidRDefault="00592CA5" w:rsidP="00592CA5">
      <w:pPr>
        <w:autoSpaceDE w:val="0"/>
        <w:autoSpaceDN w:val="0"/>
        <w:spacing w:before="166" w:after="0" w:line="283" w:lineRule="auto"/>
        <w:rPr>
          <w:lang w:val="ru-RU"/>
        </w:rPr>
      </w:pPr>
      <w:r w:rsidRPr="00592CA5">
        <w:rPr>
          <w:rFonts w:ascii="Times New Roman" w:eastAsia="Times New Roman" w:hAnsi="Times New Roman"/>
          <w:color w:val="000000"/>
          <w:sz w:val="24"/>
          <w:lang w:val="ru-RU"/>
        </w:rPr>
        <w:t xml:space="preserve">1. Примерные рабочие программы начального общего образования «Изобразительное искусство 1-4» / Институт стратегии развития образования российской академии образования – М., 2021 </w:t>
      </w:r>
      <w:r w:rsidRPr="00592CA5">
        <w:rPr>
          <w:lang w:val="ru-RU"/>
        </w:rPr>
        <w:br/>
      </w:r>
      <w:r w:rsidRPr="00592CA5">
        <w:rPr>
          <w:rFonts w:ascii="Times New Roman" w:eastAsia="Times New Roman" w:hAnsi="Times New Roman"/>
          <w:color w:val="000000"/>
          <w:sz w:val="24"/>
          <w:lang w:val="ru-RU"/>
        </w:rPr>
        <w:t xml:space="preserve">2. Неменская Л.А. Изобразительное искусство. Каждый народ - художник. 4 класс; учебник для обще-образовательных учреждений/ под редакцией Б.М. Неменского. - М.: Просвещение </w:t>
      </w:r>
      <w:r w:rsidRPr="00592CA5">
        <w:rPr>
          <w:lang w:val="ru-RU"/>
        </w:rPr>
        <w:br/>
      </w:r>
      <w:r>
        <w:rPr>
          <w:rFonts w:ascii="Times New Roman" w:eastAsia="Times New Roman" w:hAnsi="Times New Roman"/>
          <w:color w:val="000000"/>
          <w:sz w:val="24"/>
        </w:rPr>
        <w:t>CD</w:t>
      </w:r>
      <w:r w:rsidRPr="00592CA5">
        <w:rPr>
          <w:rFonts w:ascii="Times New Roman" w:eastAsia="Times New Roman" w:hAnsi="Times New Roman"/>
          <w:color w:val="000000"/>
          <w:sz w:val="24"/>
          <w:lang w:val="ru-RU"/>
        </w:rPr>
        <w:t xml:space="preserve"> диск электронное приложение к учебнику </w:t>
      </w:r>
      <w:r w:rsidRPr="00592CA5">
        <w:rPr>
          <w:lang w:val="ru-RU"/>
        </w:rPr>
        <w:br/>
      </w:r>
      <w:r w:rsidRPr="00592CA5">
        <w:rPr>
          <w:rFonts w:ascii="Times New Roman" w:eastAsia="Times New Roman" w:hAnsi="Times New Roman"/>
          <w:color w:val="000000"/>
          <w:sz w:val="24"/>
          <w:lang w:val="ru-RU"/>
        </w:rPr>
        <w:t>3.Л.А. Неменская. Изобразительное искусство. Твоя мастерская: Рабочая тетрадь. 4 класс М.: Просвещение, 2022.</w:t>
      </w:r>
    </w:p>
    <w:p w:rsidR="00592CA5" w:rsidRPr="00592CA5" w:rsidRDefault="00592CA5" w:rsidP="00592CA5">
      <w:pPr>
        <w:autoSpaceDE w:val="0"/>
        <w:autoSpaceDN w:val="0"/>
        <w:spacing w:before="70" w:after="0" w:line="262" w:lineRule="auto"/>
        <w:ind w:right="720"/>
        <w:rPr>
          <w:lang w:val="ru-RU"/>
        </w:rPr>
      </w:pPr>
      <w:r w:rsidRPr="00592CA5">
        <w:rPr>
          <w:rFonts w:ascii="Times New Roman" w:eastAsia="Times New Roman" w:hAnsi="Times New Roman"/>
          <w:color w:val="000000"/>
          <w:sz w:val="24"/>
          <w:lang w:val="ru-RU"/>
        </w:rPr>
        <w:t>4.Уроки изобразительного искусства. Поурочные разработки 1-4 классы. Учебное пособие под редакцией Б.М.Неменского. М.:Просвещение, 2019.</w:t>
      </w:r>
    </w:p>
    <w:p w:rsidR="00592CA5" w:rsidRPr="00592CA5" w:rsidRDefault="00592CA5" w:rsidP="00592CA5">
      <w:pPr>
        <w:autoSpaceDE w:val="0"/>
        <w:autoSpaceDN w:val="0"/>
        <w:spacing w:before="262" w:after="0" w:line="230" w:lineRule="auto"/>
        <w:rPr>
          <w:lang w:val="ru-RU"/>
        </w:rPr>
      </w:pPr>
      <w:r w:rsidRPr="00592CA5">
        <w:rPr>
          <w:rFonts w:ascii="Times New Roman" w:eastAsia="Times New Roman" w:hAnsi="Times New Roman"/>
          <w:b/>
          <w:color w:val="000000"/>
          <w:sz w:val="24"/>
          <w:lang w:val="ru-RU"/>
        </w:rPr>
        <w:t>ЦИФРОВЫЕ ОБРАЗОВАТЕЛЬНЫЕ РЕСУРСЫ И РЕСУРСЫ СЕТИ ИНТЕРНЕТ</w:t>
      </w:r>
    </w:p>
    <w:p w:rsidR="00592CA5" w:rsidRPr="00592CA5" w:rsidRDefault="00592CA5" w:rsidP="00592CA5">
      <w:pPr>
        <w:autoSpaceDE w:val="0"/>
        <w:autoSpaceDN w:val="0"/>
        <w:spacing w:before="502" w:after="0" w:line="290" w:lineRule="auto"/>
        <w:ind w:right="144"/>
        <w:rPr>
          <w:lang w:val="ru-RU"/>
        </w:rPr>
      </w:pPr>
      <w:r w:rsidRPr="00592CA5">
        <w:rPr>
          <w:rFonts w:ascii="Times New Roman" w:eastAsia="Times New Roman" w:hAnsi="Times New Roman"/>
          <w:color w:val="000000"/>
          <w:sz w:val="24"/>
          <w:lang w:val="ru-RU"/>
        </w:rPr>
        <w:t xml:space="preserve">Образовательные ресурсы в помощь учителю ИЗО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 xml:space="preserve">: // </w:t>
      </w:r>
      <w:r>
        <w:rPr>
          <w:rFonts w:ascii="Times New Roman" w:eastAsia="Times New Roman" w:hAnsi="Times New Roman"/>
          <w:color w:val="000000"/>
          <w:sz w:val="24"/>
        </w:rPr>
        <w:t>multiurok</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blog</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polieznyie</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ssylki</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dlia</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izo</w:t>
      </w:r>
      <w:r w:rsidRPr="00592CA5">
        <w:rPr>
          <w:rFonts w:ascii="Times New Roman" w:eastAsia="Times New Roman" w:hAnsi="Times New Roman"/>
          <w:color w:val="000000"/>
          <w:sz w:val="24"/>
          <w:lang w:val="ru-RU"/>
        </w:rPr>
        <w:t>…</w:t>
      </w:r>
      <w:r w:rsidRPr="00592CA5">
        <w:rPr>
          <w:lang w:val="ru-RU"/>
        </w:rPr>
        <w:br/>
      </w:r>
      <w:r w:rsidRPr="00592CA5">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 xml:space="preserve">: // </w:t>
      </w:r>
      <w:r>
        <w:rPr>
          <w:rFonts w:ascii="Times New Roman" w:eastAsia="Times New Roman" w:hAnsi="Times New Roman"/>
          <w:color w:val="000000"/>
          <w:sz w:val="24"/>
        </w:rPr>
        <w:t>resh</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Каталог учебных изданий, электронного оборудования и электронных образовательных ресурсов для общего образования 1-4 класс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ndce</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Сайт Инфоурок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infourok</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Федеральный портал «Российское образование»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Российский общеобразовательный портал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Портал "Информационные коммуникационные технологии в образовании"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ict</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Федеральный центр информационно-образовательных ресурсов (ЦОР)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school</w:t>
      </w:r>
      <w:r w:rsidRPr="00592CA5">
        <w:rPr>
          <w:rFonts w:ascii="Times New Roman" w:eastAsia="Times New Roman" w:hAnsi="Times New Roman"/>
          <w:color w:val="000000"/>
          <w:sz w:val="24"/>
          <w:lang w:val="ru-RU"/>
        </w:rPr>
        <w:t>-</w:t>
      </w:r>
      <w:r w:rsidRPr="00592CA5">
        <w:rPr>
          <w:lang w:val="ru-RU"/>
        </w:rPr>
        <w:br/>
      </w:r>
      <w:r>
        <w:rPr>
          <w:rFonts w:ascii="Times New Roman" w:eastAsia="Times New Roman" w:hAnsi="Times New Roman"/>
          <w:color w:val="000000"/>
          <w:sz w:val="24"/>
        </w:rPr>
        <w:t>collection</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Учительский портал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ucportal</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Всероссийский учительский портал ЗАВУЧ. ИНФО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zavuch</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info</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Интернет портал </w:t>
      </w:r>
      <w:r>
        <w:rPr>
          <w:rFonts w:ascii="Times New Roman" w:eastAsia="Times New Roman" w:hAnsi="Times New Roman"/>
          <w:color w:val="000000"/>
          <w:sz w:val="24"/>
        </w:rPr>
        <w:t>Pro</w:t>
      </w:r>
      <w:r w:rsidRPr="00592CA5">
        <w:rPr>
          <w:rFonts w:ascii="Times New Roman" w:eastAsia="Times New Roman" w:hAnsi="Times New Roman"/>
          <w:color w:val="000000"/>
          <w:sz w:val="24"/>
          <w:lang w:val="ru-RU"/>
        </w:rPr>
        <w:t>Школу.</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proshkolu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Pr>
          <w:rFonts w:ascii="Times New Roman" w:eastAsia="Times New Roman" w:hAnsi="Times New Roman"/>
          <w:color w:val="000000"/>
          <w:sz w:val="24"/>
        </w:rPr>
        <w:t>C</w:t>
      </w:r>
      <w:r w:rsidRPr="00592CA5">
        <w:rPr>
          <w:rFonts w:ascii="Times New Roman" w:eastAsia="Times New Roman" w:hAnsi="Times New Roman"/>
          <w:color w:val="000000"/>
          <w:sz w:val="24"/>
          <w:lang w:val="ru-RU"/>
        </w:rPr>
        <w:t xml:space="preserve">оциальная сеть работников образования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nsportal</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Проект "Началка" </w:t>
      </w:r>
      <w:r w:rsidRPr="00592CA5">
        <w:rPr>
          <w:lang w:val="ru-RU"/>
        </w:rPr>
        <w:br/>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nachalka</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Уроки рисования и черчения для начинающих </w:t>
      </w:r>
      <w:r>
        <w:rPr>
          <w:rFonts w:ascii="Times New Roman" w:eastAsia="Times New Roman" w:hAnsi="Times New Roman"/>
          <w:color w:val="000000"/>
          <w:sz w:val="24"/>
        </w:rPr>
        <w:t>https</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mel</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fm</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blog</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yelena</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abramova</w:t>
      </w:r>
      <w:r w:rsidRPr="00592CA5">
        <w:rPr>
          <w:rFonts w:ascii="Times New Roman" w:eastAsia="Times New Roman" w:hAnsi="Times New Roman"/>
          <w:color w:val="000000"/>
          <w:sz w:val="24"/>
          <w:lang w:val="ru-RU"/>
        </w:rPr>
        <w:t>/58210-20-</w:t>
      </w:r>
      <w:r>
        <w:rPr>
          <w:rFonts w:ascii="Times New Roman" w:eastAsia="Times New Roman" w:hAnsi="Times New Roman"/>
          <w:color w:val="000000"/>
          <w:sz w:val="24"/>
        </w:rPr>
        <w:t>onlayn</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resursov</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kotoryye</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pomogut</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uchit</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i</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zanimat</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detey</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Авторская графика </w:t>
      </w:r>
      <w:r>
        <w:rPr>
          <w:rFonts w:ascii="Times New Roman" w:eastAsia="Times New Roman" w:hAnsi="Times New Roman"/>
          <w:color w:val="000000"/>
          <w:sz w:val="24"/>
        </w:rPr>
        <w:t>LENAGOLD</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Страна мастеров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lenagold</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Картинные галереи и биографии русских художников </w:t>
      </w:r>
      <w:r>
        <w:rPr>
          <w:rFonts w:ascii="Times New Roman" w:eastAsia="Times New Roman" w:hAnsi="Times New Roman"/>
          <w:color w:val="000000"/>
          <w:sz w:val="24"/>
        </w:rPr>
        <w:t>https</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stranamasterov</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Картинная галерея Александра Петрова </w:t>
      </w:r>
      <w:r w:rsidRPr="00592CA5">
        <w:rPr>
          <w:lang w:val="ru-RU"/>
        </w:rPr>
        <w:br/>
      </w:r>
      <w:r w:rsidRPr="00592CA5">
        <w:rPr>
          <w:rFonts w:ascii="Times New Roman" w:eastAsia="Times New Roman" w:hAnsi="Times New Roman"/>
          <w:color w:val="000000"/>
          <w:sz w:val="24"/>
          <w:lang w:val="ru-RU"/>
        </w:rPr>
        <w:t xml:space="preserve">Государственный музей-заповедник Кижи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jivopis</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gallery</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kizhi</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karelia</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Иллюстрированная энциклопедия моды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fashion</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artyx</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culturemap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Виртуальные путешествия (Петергоф, Крым, Звенигород, Волга, Париж, Берлин, Прага) </w:t>
      </w:r>
      <w:r w:rsidRPr="00592CA5">
        <w:rPr>
          <w:lang w:val="ru-RU"/>
        </w:rPr>
        <w:br/>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kulichki</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travel</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Виртуальные путешествия по странам мира</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eurotour</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narod</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html</w:t>
      </w:r>
      <w:r w:rsidRPr="00592CA5">
        <w:rPr>
          <w:rFonts w:ascii="Times New Roman" w:eastAsia="Times New Roman" w:hAnsi="Times New Roman"/>
          <w:color w:val="000000"/>
          <w:sz w:val="24"/>
          <w:lang w:val="ru-RU"/>
        </w:rPr>
        <w:t xml:space="preserve"> </w:t>
      </w:r>
    </w:p>
    <w:p w:rsidR="00592CA5" w:rsidRPr="00592CA5" w:rsidRDefault="00592CA5" w:rsidP="00592CA5">
      <w:pPr>
        <w:rPr>
          <w:lang w:val="ru-RU"/>
        </w:rPr>
        <w:sectPr w:rsidR="00592CA5" w:rsidRPr="00592CA5">
          <w:pgSz w:w="11900" w:h="16840"/>
          <w:pgMar w:top="298" w:right="650" w:bottom="290" w:left="666" w:header="720" w:footer="720" w:gutter="0"/>
          <w:cols w:space="720" w:equalWidth="0">
            <w:col w:w="10584" w:space="0"/>
          </w:cols>
          <w:docGrid w:linePitch="360"/>
        </w:sectPr>
      </w:pPr>
    </w:p>
    <w:p w:rsidR="00592CA5" w:rsidRPr="00592CA5" w:rsidRDefault="00592CA5" w:rsidP="00592CA5">
      <w:pPr>
        <w:autoSpaceDE w:val="0"/>
        <w:autoSpaceDN w:val="0"/>
        <w:spacing w:after="96" w:line="220" w:lineRule="exact"/>
        <w:rPr>
          <w:lang w:val="ru-RU"/>
        </w:rPr>
      </w:pPr>
    </w:p>
    <w:p w:rsidR="00592CA5" w:rsidRPr="00592CA5" w:rsidRDefault="00592CA5" w:rsidP="00592CA5">
      <w:pPr>
        <w:autoSpaceDE w:val="0"/>
        <w:autoSpaceDN w:val="0"/>
        <w:spacing w:after="0" w:line="283" w:lineRule="auto"/>
        <w:rPr>
          <w:lang w:val="ru-RU"/>
        </w:rPr>
      </w:pPr>
      <w:r w:rsidRPr="00592CA5">
        <w:rPr>
          <w:rFonts w:ascii="Times New Roman" w:eastAsia="Times New Roman" w:hAnsi="Times New Roman"/>
          <w:color w:val="000000"/>
          <w:sz w:val="24"/>
          <w:lang w:val="ru-RU"/>
        </w:rPr>
        <w:t xml:space="preserve">Виртуальный каталог икон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wco</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icons</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travellinks</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Virtual</w:t>
      </w:r>
      <w:r w:rsidRPr="00592CA5">
        <w:rPr>
          <w:rFonts w:ascii="Times New Roman" w:eastAsia="Times New Roman" w:hAnsi="Times New Roman"/>
          <w:color w:val="000000"/>
          <w:sz w:val="24"/>
          <w:lang w:val="ru-RU"/>
        </w:rPr>
        <w:t>_</w:t>
      </w:r>
      <w:bookmarkStart w:id="0" w:name="_GoBack"/>
      <w:r>
        <w:rPr>
          <w:rFonts w:ascii="Times New Roman" w:eastAsia="Times New Roman" w:hAnsi="Times New Roman"/>
          <w:color w:val="000000"/>
          <w:sz w:val="24"/>
        </w:rPr>
        <w:t>journey</w:t>
      </w:r>
      <w:r w:rsidRPr="00592CA5">
        <w:rPr>
          <w:rFonts w:ascii="Times New Roman" w:eastAsia="Times New Roman" w:hAnsi="Times New Roman"/>
          <w:color w:val="000000"/>
          <w:sz w:val="24"/>
          <w:lang w:val="ru-RU"/>
        </w:rPr>
        <w:t xml:space="preserve"> Галерея произведений изобразительного искусства, сгруппированных по эпохам и стилям Государс</w:t>
      </w:r>
      <w:bookmarkEnd w:id="0"/>
      <w:r w:rsidRPr="00592CA5">
        <w:rPr>
          <w:rFonts w:ascii="Times New Roman" w:eastAsia="Times New Roman" w:hAnsi="Times New Roman"/>
          <w:color w:val="000000"/>
          <w:sz w:val="24"/>
          <w:lang w:val="ru-RU"/>
        </w:rPr>
        <w:t xml:space="preserve">твенный музей изобразительных искусств им. А.С. Пушкина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visaginart</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narod</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museum</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gmii</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Официальный сайт Третьяковской галереи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tretyakov</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Официальный сайт Эрмитажа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hermitagemuseum</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592CA5">
        <w:rPr>
          <w:rFonts w:ascii="Times New Roman" w:eastAsia="Times New Roman" w:hAnsi="Times New Roman"/>
          <w:color w:val="000000"/>
          <w:sz w:val="24"/>
          <w:lang w:val="ru-RU"/>
        </w:rPr>
        <w:t xml:space="preserve"> </w:t>
      </w:r>
      <w:r w:rsidRPr="00592CA5">
        <w:rPr>
          <w:lang w:val="ru-RU"/>
        </w:rPr>
        <w:br/>
      </w:r>
      <w:r w:rsidRPr="00592CA5">
        <w:rPr>
          <w:rFonts w:ascii="Times New Roman" w:eastAsia="Times New Roman" w:hAnsi="Times New Roman"/>
          <w:color w:val="000000"/>
          <w:sz w:val="24"/>
          <w:lang w:val="ru-RU"/>
        </w:rPr>
        <w:t xml:space="preserve">Сборник галерей живописи русских художников и художников </w:t>
      </w:r>
      <w:r>
        <w:rPr>
          <w:rFonts w:ascii="Times New Roman" w:eastAsia="Times New Roman" w:hAnsi="Times New Roman"/>
          <w:color w:val="000000"/>
          <w:sz w:val="24"/>
        </w:rPr>
        <w:t>XX</w:t>
      </w:r>
      <w:r w:rsidRPr="00592CA5">
        <w:rPr>
          <w:rFonts w:ascii="Times New Roman" w:eastAsia="Times New Roman" w:hAnsi="Times New Roman"/>
          <w:color w:val="000000"/>
          <w:sz w:val="24"/>
          <w:lang w:val="ru-RU"/>
        </w:rPr>
        <w:t xml:space="preserve"> века </w:t>
      </w:r>
      <w:r>
        <w:rPr>
          <w:rFonts w:ascii="Times New Roman" w:eastAsia="Times New Roman" w:hAnsi="Times New Roman"/>
          <w:color w:val="000000"/>
          <w:sz w:val="24"/>
        </w:rPr>
        <w:t>http</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artlib</w:t>
      </w:r>
      <w:r w:rsidRPr="00592CA5">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592CA5" w:rsidRPr="00592CA5" w:rsidRDefault="00592CA5" w:rsidP="00592CA5">
      <w:pPr>
        <w:autoSpaceDE w:val="0"/>
        <w:autoSpaceDN w:val="0"/>
        <w:spacing w:after="78" w:line="220" w:lineRule="exact"/>
        <w:rPr>
          <w:lang w:val="ru-RU"/>
        </w:rPr>
      </w:pPr>
    </w:p>
    <w:p w:rsidR="00592CA5" w:rsidRPr="00566085" w:rsidRDefault="00592CA5" w:rsidP="00592CA5">
      <w:pPr>
        <w:autoSpaceDE w:val="0"/>
        <w:autoSpaceDN w:val="0"/>
        <w:spacing w:after="0" w:line="230" w:lineRule="auto"/>
        <w:rPr>
          <w:lang w:val="ru-RU"/>
        </w:rPr>
      </w:pPr>
      <w:r w:rsidRPr="00566085">
        <w:rPr>
          <w:rFonts w:ascii="Times New Roman" w:eastAsia="Times New Roman" w:hAnsi="Times New Roman"/>
          <w:b/>
          <w:color w:val="000000"/>
          <w:sz w:val="24"/>
          <w:lang w:val="ru-RU"/>
        </w:rPr>
        <w:t>МАТЕРИАЛЬНО-ТЕХНИЧЕСКОЕ ОБЕСПЕЧЕНИЕ ОБРАЗОВАТЕЛЬНОГО ПРОЦЕССА</w:t>
      </w:r>
    </w:p>
    <w:p w:rsidR="00592CA5" w:rsidRPr="00592CA5" w:rsidRDefault="00592CA5" w:rsidP="00592CA5">
      <w:pPr>
        <w:autoSpaceDE w:val="0"/>
        <w:autoSpaceDN w:val="0"/>
        <w:spacing w:before="346" w:after="0" w:line="230" w:lineRule="auto"/>
        <w:rPr>
          <w:lang w:val="ru-RU"/>
        </w:rPr>
      </w:pPr>
      <w:r w:rsidRPr="00592CA5">
        <w:rPr>
          <w:rFonts w:ascii="Times New Roman" w:eastAsia="Times New Roman" w:hAnsi="Times New Roman"/>
          <w:b/>
          <w:color w:val="000000"/>
          <w:sz w:val="24"/>
          <w:lang w:val="ru-RU"/>
        </w:rPr>
        <w:t>УЧЕБНОЕ ОБОРУДОВАНИЕ</w:t>
      </w:r>
    </w:p>
    <w:p w:rsidR="00592CA5" w:rsidRPr="00592CA5" w:rsidRDefault="00592CA5" w:rsidP="00592CA5">
      <w:pPr>
        <w:autoSpaceDE w:val="0"/>
        <w:autoSpaceDN w:val="0"/>
        <w:spacing w:before="166" w:after="0" w:line="286" w:lineRule="auto"/>
        <w:ind w:right="6624"/>
        <w:rPr>
          <w:lang w:val="ru-RU"/>
        </w:rPr>
      </w:pPr>
      <w:r w:rsidRPr="00592CA5">
        <w:rPr>
          <w:rFonts w:ascii="Times New Roman" w:eastAsia="Times New Roman" w:hAnsi="Times New Roman"/>
          <w:color w:val="000000"/>
          <w:sz w:val="24"/>
          <w:lang w:val="ru-RU"/>
        </w:rPr>
        <w:t xml:space="preserve">Технические средства: </w:t>
      </w:r>
      <w:r w:rsidRPr="00592CA5">
        <w:rPr>
          <w:lang w:val="ru-RU"/>
        </w:rPr>
        <w:br/>
      </w:r>
      <w:r w:rsidRPr="00592CA5">
        <w:rPr>
          <w:rFonts w:ascii="Times New Roman" w:eastAsia="Times New Roman" w:hAnsi="Times New Roman"/>
          <w:color w:val="000000"/>
          <w:sz w:val="24"/>
          <w:lang w:val="ru-RU"/>
        </w:rPr>
        <w:t xml:space="preserve">1. Мультимедийный проектор </w:t>
      </w:r>
      <w:r w:rsidRPr="00592CA5">
        <w:rPr>
          <w:lang w:val="ru-RU"/>
        </w:rPr>
        <w:br/>
      </w:r>
      <w:r w:rsidRPr="00592CA5">
        <w:rPr>
          <w:rFonts w:ascii="Times New Roman" w:eastAsia="Times New Roman" w:hAnsi="Times New Roman"/>
          <w:color w:val="000000"/>
          <w:sz w:val="24"/>
          <w:lang w:val="ru-RU"/>
        </w:rPr>
        <w:t xml:space="preserve">2. Ноутбук </w:t>
      </w:r>
      <w:r w:rsidRPr="00592CA5">
        <w:rPr>
          <w:lang w:val="ru-RU"/>
        </w:rPr>
        <w:br/>
      </w:r>
      <w:r w:rsidRPr="00592CA5">
        <w:rPr>
          <w:rFonts w:ascii="Times New Roman" w:eastAsia="Times New Roman" w:hAnsi="Times New Roman"/>
          <w:color w:val="000000"/>
          <w:sz w:val="24"/>
          <w:lang w:val="ru-RU"/>
        </w:rPr>
        <w:t xml:space="preserve">3. Аудиоколонки </w:t>
      </w:r>
      <w:r w:rsidRPr="00592CA5">
        <w:rPr>
          <w:lang w:val="ru-RU"/>
        </w:rPr>
        <w:br/>
      </w:r>
      <w:r w:rsidRPr="00592CA5">
        <w:rPr>
          <w:rFonts w:ascii="Times New Roman" w:eastAsia="Times New Roman" w:hAnsi="Times New Roman"/>
          <w:color w:val="000000"/>
          <w:sz w:val="24"/>
          <w:lang w:val="ru-RU"/>
        </w:rPr>
        <w:t xml:space="preserve">Набор средств для рисования: </w:t>
      </w:r>
      <w:r w:rsidRPr="00592CA5">
        <w:rPr>
          <w:lang w:val="ru-RU"/>
        </w:rPr>
        <w:br/>
      </w:r>
      <w:r w:rsidRPr="00592CA5">
        <w:rPr>
          <w:rFonts w:ascii="Times New Roman" w:eastAsia="Times New Roman" w:hAnsi="Times New Roman"/>
          <w:color w:val="000000"/>
          <w:sz w:val="24"/>
          <w:lang w:val="ru-RU"/>
        </w:rPr>
        <w:t xml:space="preserve">1. Альбом </w:t>
      </w:r>
      <w:r w:rsidRPr="00592CA5">
        <w:rPr>
          <w:lang w:val="ru-RU"/>
        </w:rPr>
        <w:br/>
      </w:r>
      <w:r w:rsidRPr="00592CA5">
        <w:rPr>
          <w:rFonts w:ascii="Times New Roman" w:eastAsia="Times New Roman" w:hAnsi="Times New Roman"/>
          <w:color w:val="000000"/>
          <w:sz w:val="24"/>
          <w:lang w:val="ru-RU"/>
        </w:rPr>
        <w:t xml:space="preserve">2. Кисточки </w:t>
      </w:r>
      <w:r w:rsidRPr="00592CA5">
        <w:rPr>
          <w:lang w:val="ru-RU"/>
        </w:rPr>
        <w:br/>
      </w:r>
      <w:r w:rsidRPr="00592CA5">
        <w:rPr>
          <w:rFonts w:ascii="Times New Roman" w:eastAsia="Times New Roman" w:hAnsi="Times New Roman"/>
          <w:color w:val="000000"/>
          <w:sz w:val="24"/>
          <w:lang w:val="ru-RU"/>
        </w:rPr>
        <w:t>3. Краски, гуашь, цветные карандаши.</w:t>
      </w:r>
    </w:p>
    <w:p w:rsidR="00592CA5" w:rsidRPr="00592CA5" w:rsidRDefault="00592CA5" w:rsidP="00592CA5">
      <w:pPr>
        <w:autoSpaceDE w:val="0"/>
        <w:autoSpaceDN w:val="0"/>
        <w:spacing w:before="264" w:after="0" w:line="230" w:lineRule="auto"/>
        <w:rPr>
          <w:lang w:val="ru-RU"/>
        </w:rPr>
      </w:pPr>
      <w:r w:rsidRPr="00592CA5">
        <w:rPr>
          <w:rFonts w:ascii="Times New Roman" w:eastAsia="Times New Roman" w:hAnsi="Times New Roman"/>
          <w:b/>
          <w:color w:val="000000"/>
          <w:sz w:val="24"/>
          <w:lang w:val="ru-RU"/>
        </w:rPr>
        <w:t>ОБОРУДОВАНИЕ ДЛЯ ПРОВЕДЕНИЯ ПРАКТИЧЕСКИХ РАБОТ</w:t>
      </w:r>
    </w:p>
    <w:p w:rsidR="00592CA5" w:rsidRPr="00592CA5" w:rsidRDefault="00592CA5" w:rsidP="00592CA5">
      <w:pPr>
        <w:autoSpaceDE w:val="0"/>
        <w:autoSpaceDN w:val="0"/>
        <w:spacing w:before="166" w:after="0" w:line="262" w:lineRule="auto"/>
        <w:ind w:right="144"/>
        <w:rPr>
          <w:lang w:val="ru-RU"/>
        </w:rPr>
      </w:pPr>
      <w:r w:rsidRPr="00592CA5">
        <w:rPr>
          <w:rFonts w:ascii="Times New Roman" w:eastAsia="Times New Roman" w:hAnsi="Times New Roman"/>
          <w:color w:val="000000"/>
          <w:sz w:val="24"/>
          <w:lang w:val="ru-RU"/>
        </w:rPr>
        <w:t>Таблицы по Цветоведению, по народным промыслам, русскому костюму, декоративно-прикладному искусству</w:t>
      </w:r>
    </w:p>
    <w:sectPr w:rsidR="00592CA5" w:rsidRPr="00592CA5" w:rsidSect="00034616">
      <w:pgSz w:w="11900" w:h="16840"/>
      <w:pgMar w:top="1440" w:right="1440" w:bottom="1440" w:left="1440" w:header="720" w:footer="720" w:gutter="0"/>
      <w:cols w:space="720" w:equalWidth="0">
        <w:col w:w="10584" w:space="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6AA" w:rsidRDefault="008D26AA" w:rsidP="00815C2D">
      <w:pPr>
        <w:spacing w:after="0" w:line="240" w:lineRule="auto"/>
      </w:pPr>
      <w:r>
        <w:separator/>
      </w:r>
    </w:p>
  </w:endnote>
  <w:endnote w:type="continuationSeparator" w:id="0">
    <w:p w:rsidR="008D26AA" w:rsidRDefault="008D26AA" w:rsidP="00815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6AA" w:rsidRDefault="008D26AA" w:rsidP="00815C2D">
      <w:pPr>
        <w:spacing w:after="0" w:line="240" w:lineRule="auto"/>
      </w:pPr>
      <w:r>
        <w:separator/>
      </w:r>
    </w:p>
  </w:footnote>
  <w:footnote w:type="continuationSeparator" w:id="0">
    <w:p w:rsidR="008D26AA" w:rsidRDefault="008D26AA" w:rsidP="00815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F501D05"/>
    <w:multiLevelType w:val="hybridMultilevel"/>
    <w:tmpl w:val="DC16C992"/>
    <w:lvl w:ilvl="0" w:tplc="65F4C642">
      <w:numFmt w:val="bullet"/>
      <w:lvlText w:val="•"/>
      <w:lvlJc w:val="left"/>
      <w:pPr>
        <w:ind w:left="250" w:hanging="145"/>
      </w:pPr>
      <w:rPr>
        <w:rFonts w:ascii="Times New Roman" w:eastAsia="Times New Roman" w:hAnsi="Times New Roman" w:cs="Times New Roman" w:hint="default"/>
        <w:w w:val="100"/>
        <w:sz w:val="24"/>
        <w:szCs w:val="24"/>
        <w:lang w:val="ru-RU" w:eastAsia="en-US" w:bidi="ar-SA"/>
      </w:rPr>
    </w:lvl>
    <w:lvl w:ilvl="1" w:tplc="4C92E862">
      <w:numFmt w:val="bullet"/>
      <w:lvlText w:val="•"/>
      <w:lvlJc w:val="left"/>
      <w:pPr>
        <w:ind w:left="1312" w:hanging="145"/>
      </w:pPr>
      <w:rPr>
        <w:rFonts w:hint="default"/>
        <w:lang w:val="ru-RU" w:eastAsia="en-US" w:bidi="ar-SA"/>
      </w:rPr>
    </w:lvl>
    <w:lvl w:ilvl="2" w:tplc="A988396E">
      <w:numFmt w:val="bullet"/>
      <w:lvlText w:val="•"/>
      <w:lvlJc w:val="left"/>
      <w:pPr>
        <w:ind w:left="2364" w:hanging="145"/>
      </w:pPr>
      <w:rPr>
        <w:rFonts w:hint="default"/>
        <w:lang w:val="ru-RU" w:eastAsia="en-US" w:bidi="ar-SA"/>
      </w:rPr>
    </w:lvl>
    <w:lvl w:ilvl="3" w:tplc="B13CC49E">
      <w:numFmt w:val="bullet"/>
      <w:lvlText w:val="•"/>
      <w:lvlJc w:val="left"/>
      <w:pPr>
        <w:ind w:left="3416" w:hanging="145"/>
      </w:pPr>
      <w:rPr>
        <w:rFonts w:hint="default"/>
        <w:lang w:val="ru-RU" w:eastAsia="en-US" w:bidi="ar-SA"/>
      </w:rPr>
    </w:lvl>
    <w:lvl w:ilvl="4" w:tplc="8034E706">
      <w:numFmt w:val="bullet"/>
      <w:lvlText w:val="•"/>
      <w:lvlJc w:val="left"/>
      <w:pPr>
        <w:ind w:left="4468" w:hanging="145"/>
      </w:pPr>
      <w:rPr>
        <w:rFonts w:hint="default"/>
        <w:lang w:val="ru-RU" w:eastAsia="en-US" w:bidi="ar-SA"/>
      </w:rPr>
    </w:lvl>
    <w:lvl w:ilvl="5" w:tplc="5FC20E9A">
      <w:numFmt w:val="bullet"/>
      <w:lvlText w:val="•"/>
      <w:lvlJc w:val="left"/>
      <w:pPr>
        <w:ind w:left="5520" w:hanging="145"/>
      </w:pPr>
      <w:rPr>
        <w:rFonts w:hint="default"/>
        <w:lang w:val="ru-RU" w:eastAsia="en-US" w:bidi="ar-SA"/>
      </w:rPr>
    </w:lvl>
    <w:lvl w:ilvl="6" w:tplc="8CC84792">
      <w:numFmt w:val="bullet"/>
      <w:lvlText w:val="•"/>
      <w:lvlJc w:val="left"/>
      <w:pPr>
        <w:ind w:left="6572" w:hanging="145"/>
      </w:pPr>
      <w:rPr>
        <w:rFonts w:hint="default"/>
        <w:lang w:val="ru-RU" w:eastAsia="en-US" w:bidi="ar-SA"/>
      </w:rPr>
    </w:lvl>
    <w:lvl w:ilvl="7" w:tplc="FABC8D8A">
      <w:numFmt w:val="bullet"/>
      <w:lvlText w:val="•"/>
      <w:lvlJc w:val="left"/>
      <w:pPr>
        <w:ind w:left="7624" w:hanging="145"/>
      </w:pPr>
      <w:rPr>
        <w:rFonts w:hint="default"/>
        <w:lang w:val="ru-RU" w:eastAsia="en-US" w:bidi="ar-SA"/>
      </w:rPr>
    </w:lvl>
    <w:lvl w:ilvl="8" w:tplc="6DBA0A6A">
      <w:numFmt w:val="bullet"/>
      <w:lvlText w:val="•"/>
      <w:lvlJc w:val="left"/>
      <w:pPr>
        <w:ind w:left="8676" w:hanging="145"/>
      </w:pPr>
      <w:rPr>
        <w:rFonts w:hint="default"/>
        <w:lang w:val="ru-RU" w:eastAsia="en-US" w:bidi="ar-SA"/>
      </w:rPr>
    </w:lvl>
  </w:abstractNum>
  <w:abstractNum w:abstractNumId="10" w15:restartNumberingAfterBreak="0">
    <w:nsid w:val="4F8554E7"/>
    <w:multiLevelType w:val="multilevel"/>
    <w:tmpl w:val="B2AC1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8E3FC5"/>
    <w:multiLevelType w:val="hybridMultilevel"/>
    <w:tmpl w:val="51CC5108"/>
    <w:lvl w:ilvl="0" w:tplc="EFE84AE0">
      <w:start w:val="1"/>
      <w:numFmt w:val="decimal"/>
      <w:lvlText w:val="%1."/>
      <w:lvlJc w:val="left"/>
      <w:pPr>
        <w:ind w:left="526" w:hanging="241"/>
      </w:pPr>
      <w:rPr>
        <w:rFonts w:ascii="Times New Roman" w:eastAsia="Times New Roman" w:hAnsi="Times New Roman" w:cs="Times New Roman" w:hint="default"/>
        <w:b/>
        <w:bCs/>
        <w:i/>
        <w:iCs/>
        <w:w w:val="100"/>
        <w:sz w:val="24"/>
        <w:szCs w:val="24"/>
        <w:lang w:val="ru-RU" w:eastAsia="en-US" w:bidi="ar-SA"/>
      </w:rPr>
    </w:lvl>
    <w:lvl w:ilvl="1" w:tplc="FF088AAA">
      <w:numFmt w:val="bullet"/>
      <w:lvlText w:val="•"/>
      <w:lvlJc w:val="left"/>
      <w:pPr>
        <w:ind w:left="1546" w:hanging="241"/>
      </w:pPr>
      <w:rPr>
        <w:rFonts w:hint="default"/>
        <w:lang w:val="ru-RU" w:eastAsia="en-US" w:bidi="ar-SA"/>
      </w:rPr>
    </w:lvl>
    <w:lvl w:ilvl="2" w:tplc="160E6970">
      <w:numFmt w:val="bullet"/>
      <w:lvlText w:val="•"/>
      <w:lvlJc w:val="left"/>
      <w:pPr>
        <w:ind w:left="2572" w:hanging="241"/>
      </w:pPr>
      <w:rPr>
        <w:rFonts w:hint="default"/>
        <w:lang w:val="ru-RU" w:eastAsia="en-US" w:bidi="ar-SA"/>
      </w:rPr>
    </w:lvl>
    <w:lvl w:ilvl="3" w:tplc="5E6A75D6">
      <w:numFmt w:val="bullet"/>
      <w:lvlText w:val="•"/>
      <w:lvlJc w:val="left"/>
      <w:pPr>
        <w:ind w:left="3598" w:hanging="241"/>
      </w:pPr>
      <w:rPr>
        <w:rFonts w:hint="default"/>
        <w:lang w:val="ru-RU" w:eastAsia="en-US" w:bidi="ar-SA"/>
      </w:rPr>
    </w:lvl>
    <w:lvl w:ilvl="4" w:tplc="28DCF0DC">
      <w:numFmt w:val="bullet"/>
      <w:lvlText w:val="•"/>
      <w:lvlJc w:val="left"/>
      <w:pPr>
        <w:ind w:left="4624" w:hanging="241"/>
      </w:pPr>
      <w:rPr>
        <w:rFonts w:hint="default"/>
        <w:lang w:val="ru-RU" w:eastAsia="en-US" w:bidi="ar-SA"/>
      </w:rPr>
    </w:lvl>
    <w:lvl w:ilvl="5" w:tplc="C2467B28">
      <w:numFmt w:val="bullet"/>
      <w:lvlText w:val="•"/>
      <w:lvlJc w:val="left"/>
      <w:pPr>
        <w:ind w:left="5650" w:hanging="241"/>
      </w:pPr>
      <w:rPr>
        <w:rFonts w:hint="default"/>
        <w:lang w:val="ru-RU" w:eastAsia="en-US" w:bidi="ar-SA"/>
      </w:rPr>
    </w:lvl>
    <w:lvl w:ilvl="6" w:tplc="3B78E58A">
      <w:numFmt w:val="bullet"/>
      <w:lvlText w:val="•"/>
      <w:lvlJc w:val="left"/>
      <w:pPr>
        <w:ind w:left="6676" w:hanging="241"/>
      </w:pPr>
      <w:rPr>
        <w:rFonts w:hint="default"/>
        <w:lang w:val="ru-RU" w:eastAsia="en-US" w:bidi="ar-SA"/>
      </w:rPr>
    </w:lvl>
    <w:lvl w:ilvl="7" w:tplc="679C3E4E">
      <w:numFmt w:val="bullet"/>
      <w:lvlText w:val="•"/>
      <w:lvlJc w:val="left"/>
      <w:pPr>
        <w:ind w:left="7702" w:hanging="241"/>
      </w:pPr>
      <w:rPr>
        <w:rFonts w:hint="default"/>
        <w:lang w:val="ru-RU" w:eastAsia="en-US" w:bidi="ar-SA"/>
      </w:rPr>
    </w:lvl>
    <w:lvl w:ilvl="8" w:tplc="916C4D56">
      <w:numFmt w:val="bullet"/>
      <w:lvlText w:val="•"/>
      <w:lvlJc w:val="left"/>
      <w:pPr>
        <w:ind w:left="8728" w:hanging="241"/>
      </w:pPr>
      <w:rPr>
        <w:rFonts w:hint="default"/>
        <w:lang w:val="ru-RU" w:eastAsia="en-US" w:bidi="ar-SA"/>
      </w:rPr>
    </w:lvl>
  </w:abstractNum>
  <w:abstractNum w:abstractNumId="12" w15:restartNumberingAfterBreak="0">
    <w:nsid w:val="61E13CA1"/>
    <w:multiLevelType w:val="hybridMultilevel"/>
    <w:tmpl w:val="45287170"/>
    <w:lvl w:ilvl="0" w:tplc="6E94C22E">
      <w:start w:val="1"/>
      <w:numFmt w:val="decimal"/>
      <w:lvlText w:val="%1."/>
      <w:lvlJc w:val="left"/>
      <w:pPr>
        <w:ind w:left="526" w:hanging="241"/>
      </w:pPr>
      <w:rPr>
        <w:rFonts w:ascii="Times New Roman" w:eastAsia="Times New Roman" w:hAnsi="Times New Roman" w:cs="Times New Roman" w:hint="default"/>
        <w:b/>
        <w:bCs/>
        <w:w w:val="100"/>
        <w:sz w:val="24"/>
        <w:szCs w:val="24"/>
        <w:lang w:val="ru-RU" w:eastAsia="en-US" w:bidi="ar-SA"/>
      </w:rPr>
    </w:lvl>
    <w:lvl w:ilvl="1" w:tplc="D29AE912">
      <w:numFmt w:val="bullet"/>
      <w:lvlText w:val="•"/>
      <w:lvlJc w:val="left"/>
      <w:pPr>
        <w:ind w:left="1546" w:hanging="241"/>
      </w:pPr>
      <w:rPr>
        <w:rFonts w:hint="default"/>
        <w:lang w:val="ru-RU" w:eastAsia="en-US" w:bidi="ar-SA"/>
      </w:rPr>
    </w:lvl>
    <w:lvl w:ilvl="2" w:tplc="F19C9574">
      <w:numFmt w:val="bullet"/>
      <w:lvlText w:val="•"/>
      <w:lvlJc w:val="left"/>
      <w:pPr>
        <w:ind w:left="2572" w:hanging="241"/>
      </w:pPr>
      <w:rPr>
        <w:rFonts w:hint="default"/>
        <w:lang w:val="ru-RU" w:eastAsia="en-US" w:bidi="ar-SA"/>
      </w:rPr>
    </w:lvl>
    <w:lvl w:ilvl="3" w:tplc="29FE6E08">
      <w:numFmt w:val="bullet"/>
      <w:lvlText w:val="•"/>
      <w:lvlJc w:val="left"/>
      <w:pPr>
        <w:ind w:left="3598" w:hanging="241"/>
      </w:pPr>
      <w:rPr>
        <w:rFonts w:hint="default"/>
        <w:lang w:val="ru-RU" w:eastAsia="en-US" w:bidi="ar-SA"/>
      </w:rPr>
    </w:lvl>
    <w:lvl w:ilvl="4" w:tplc="9C4C8C10">
      <w:numFmt w:val="bullet"/>
      <w:lvlText w:val="•"/>
      <w:lvlJc w:val="left"/>
      <w:pPr>
        <w:ind w:left="4624" w:hanging="241"/>
      </w:pPr>
      <w:rPr>
        <w:rFonts w:hint="default"/>
        <w:lang w:val="ru-RU" w:eastAsia="en-US" w:bidi="ar-SA"/>
      </w:rPr>
    </w:lvl>
    <w:lvl w:ilvl="5" w:tplc="A5B49CC2">
      <w:numFmt w:val="bullet"/>
      <w:lvlText w:val="•"/>
      <w:lvlJc w:val="left"/>
      <w:pPr>
        <w:ind w:left="5650" w:hanging="241"/>
      </w:pPr>
      <w:rPr>
        <w:rFonts w:hint="default"/>
        <w:lang w:val="ru-RU" w:eastAsia="en-US" w:bidi="ar-SA"/>
      </w:rPr>
    </w:lvl>
    <w:lvl w:ilvl="6" w:tplc="6854CA80">
      <w:numFmt w:val="bullet"/>
      <w:lvlText w:val="•"/>
      <w:lvlJc w:val="left"/>
      <w:pPr>
        <w:ind w:left="6676" w:hanging="241"/>
      </w:pPr>
      <w:rPr>
        <w:rFonts w:hint="default"/>
        <w:lang w:val="ru-RU" w:eastAsia="en-US" w:bidi="ar-SA"/>
      </w:rPr>
    </w:lvl>
    <w:lvl w:ilvl="7" w:tplc="3DD219D8">
      <w:numFmt w:val="bullet"/>
      <w:lvlText w:val="•"/>
      <w:lvlJc w:val="left"/>
      <w:pPr>
        <w:ind w:left="7702" w:hanging="241"/>
      </w:pPr>
      <w:rPr>
        <w:rFonts w:hint="default"/>
        <w:lang w:val="ru-RU" w:eastAsia="en-US" w:bidi="ar-SA"/>
      </w:rPr>
    </w:lvl>
    <w:lvl w:ilvl="8" w:tplc="DDB02BB2">
      <w:numFmt w:val="bullet"/>
      <w:lvlText w:val="•"/>
      <w:lvlJc w:val="left"/>
      <w:pPr>
        <w:ind w:left="8728" w:hanging="241"/>
      </w:pPr>
      <w:rPr>
        <w:rFonts w:hint="default"/>
        <w:lang w:val="ru-RU" w:eastAsia="en-US" w:bidi="ar-SA"/>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1724CB"/>
    <w:rsid w:val="00190691"/>
    <w:rsid w:val="001A6AF9"/>
    <w:rsid w:val="0029639D"/>
    <w:rsid w:val="002F36B4"/>
    <w:rsid w:val="00326F90"/>
    <w:rsid w:val="00492330"/>
    <w:rsid w:val="00566085"/>
    <w:rsid w:val="00592CA5"/>
    <w:rsid w:val="00801D86"/>
    <w:rsid w:val="00815C2D"/>
    <w:rsid w:val="00875890"/>
    <w:rsid w:val="00884728"/>
    <w:rsid w:val="008D26AA"/>
    <w:rsid w:val="009C7EB2"/>
    <w:rsid w:val="00AA1D8D"/>
    <w:rsid w:val="00AC1D45"/>
    <w:rsid w:val="00AE02A3"/>
    <w:rsid w:val="00B47730"/>
    <w:rsid w:val="00C1098C"/>
    <w:rsid w:val="00CB0664"/>
    <w:rsid w:val="00CB0F44"/>
    <w:rsid w:val="00F43E8A"/>
    <w:rsid w:val="00FA0DD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5818E5A-2CDD-4D8C-BCEA-75A0C309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1"/>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1"/>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1"/>
    <w:qFormat/>
    <w:rsid w:val="00FC693F"/>
    <w:pPr>
      <w:ind w:left="720"/>
      <w:contextualSpacing/>
    </w:pPr>
  </w:style>
  <w:style w:type="paragraph" w:styleId="af">
    <w:name w:val="Body Text"/>
    <w:basedOn w:val="a1"/>
    <w:link w:val="af0"/>
    <w:uiPriority w:val="1"/>
    <w:unhideWhenUsed/>
    <w:qFormat/>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Normal">
    <w:name w:val="Table Normal"/>
    <w:uiPriority w:val="2"/>
    <w:semiHidden/>
    <w:unhideWhenUsed/>
    <w:qFormat/>
    <w:rsid w:val="00815C2D"/>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815C2D"/>
    <w:pPr>
      <w:widowControl w:val="0"/>
      <w:autoSpaceDE w:val="0"/>
      <w:autoSpaceDN w:val="0"/>
      <w:spacing w:before="86" w:after="0" w:line="240" w:lineRule="auto"/>
      <w:ind w:left="76"/>
    </w:pPr>
    <w:rPr>
      <w:rFonts w:ascii="Times New Roman" w:eastAsia="Times New Roman" w:hAnsi="Times New Roman" w:cs="Times New Roman"/>
      <w:lang w:val="ru-RU"/>
    </w:rPr>
  </w:style>
  <w:style w:type="paragraph" w:styleId="aff8">
    <w:name w:val="Normal (Web)"/>
    <w:basedOn w:val="a1"/>
    <w:uiPriority w:val="99"/>
    <w:semiHidden/>
    <w:unhideWhenUsed/>
    <w:rsid w:val="00815C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2"/>
    <w:rsid w:val="00815C2D"/>
  </w:style>
  <w:style w:type="paragraph" w:styleId="aff9">
    <w:name w:val="Balloon Text"/>
    <w:basedOn w:val="a1"/>
    <w:link w:val="affa"/>
    <w:uiPriority w:val="99"/>
    <w:semiHidden/>
    <w:unhideWhenUsed/>
    <w:rsid w:val="00815C2D"/>
    <w:pPr>
      <w:widowControl w:val="0"/>
      <w:autoSpaceDE w:val="0"/>
      <w:autoSpaceDN w:val="0"/>
      <w:spacing w:after="0" w:line="240" w:lineRule="auto"/>
    </w:pPr>
    <w:rPr>
      <w:rFonts w:ascii="Segoe UI" w:eastAsia="Times New Roman" w:hAnsi="Segoe UI" w:cs="Segoe UI"/>
      <w:sz w:val="18"/>
      <w:szCs w:val="18"/>
      <w:lang w:val="ru-RU"/>
    </w:rPr>
  </w:style>
  <w:style w:type="character" w:customStyle="1" w:styleId="affa">
    <w:name w:val="Текст выноски Знак"/>
    <w:basedOn w:val="a2"/>
    <w:link w:val="aff9"/>
    <w:uiPriority w:val="99"/>
    <w:semiHidden/>
    <w:rsid w:val="00815C2D"/>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151830">
      <w:bodyDiv w:val="1"/>
      <w:marLeft w:val="0"/>
      <w:marRight w:val="0"/>
      <w:marTop w:val="0"/>
      <w:marBottom w:val="0"/>
      <w:divBdr>
        <w:top w:val="none" w:sz="0" w:space="0" w:color="auto"/>
        <w:left w:val="none" w:sz="0" w:space="0" w:color="auto"/>
        <w:bottom w:val="none" w:sz="0" w:space="0" w:color="auto"/>
        <w:right w:val="none" w:sz="0" w:space="0" w:color="auto"/>
      </w:divBdr>
    </w:div>
    <w:div w:id="190618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art.thelib.ru/culture/pictures/iskusstvo_yaponii.html" TargetMode="External"/><Relationship Id="rId21" Type="http://schemas.openxmlformats.org/officeDocument/2006/relationships/hyperlink" Target="http://art.thelib.ru/culture/pictures/iskusstvo_yaponii.html" TargetMode="External"/><Relationship Id="rId42" Type="http://schemas.openxmlformats.org/officeDocument/2006/relationships/hyperlink" Target="http://www/vasnecov/ru" TargetMode="External"/><Relationship Id="rId63" Type="http://schemas.openxmlformats.org/officeDocument/2006/relationships/hyperlink" Target="http://ru/wikipedia/org/wiki" TargetMode="External"/><Relationship Id="rId84" Type="http://schemas.openxmlformats.org/officeDocument/2006/relationships/hyperlink" Target="http://moikompas/ru/tags/plastilin" TargetMode="External"/><Relationship Id="rId138" Type="http://schemas.openxmlformats.org/officeDocument/2006/relationships/hyperlink" Target="http://www/vasnecov/ru" TargetMode="External"/><Relationship Id="rId159" Type="http://schemas.openxmlformats.org/officeDocument/2006/relationships/hyperlink" Target="http://ru/wikipedia/org/wiki" TargetMode="External"/><Relationship Id="rId170" Type="http://schemas.openxmlformats.org/officeDocument/2006/relationships/hyperlink" Target="http://www/vasnecov/ru" TargetMode="External"/><Relationship Id="rId107" Type="http://schemas.openxmlformats.org/officeDocument/2006/relationships/hyperlink" Target="http://ru/wikipedia/org/wiki" TargetMode="External"/><Relationship Id="rId11" Type="http://schemas.openxmlformats.org/officeDocument/2006/relationships/hyperlink" Target="http://ru/wikipedia/org/wiki" TargetMode="External"/><Relationship Id="rId32" Type="http://schemas.openxmlformats.org/officeDocument/2006/relationships/hyperlink" Target="http://moikompas/ru/tags/plastilin" TargetMode="External"/><Relationship Id="rId53" Type="http://schemas.openxmlformats.org/officeDocument/2006/relationships/hyperlink" Target="http://art.thelib.ru/culture/pictures/iskusstvo_yaponii.html" TargetMode="External"/><Relationship Id="rId74" Type="http://schemas.openxmlformats.org/officeDocument/2006/relationships/hyperlink" Target="http://www/vasnecov/ru" TargetMode="External"/><Relationship Id="rId128" Type="http://schemas.openxmlformats.org/officeDocument/2006/relationships/hyperlink" Target="http://moikompas/ru/tags/plastilin" TargetMode="External"/><Relationship Id="rId149" Type="http://schemas.openxmlformats.org/officeDocument/2006/relationships/hyperlink" Target="http://art.thelib.ru/culture/pictures/iskusstvo_yaponii.html" TargetMode="External"/><Relationship Id="rId5" Type="http://schemas.openxmlformats.org/officeDocument/2006/relationships/webSettings" Target="webSettings.xml"/><Relationship Id="rId95" Type="http://schemas.openxmlformats.org/officeDocument/2006/relationships/hyperlink" Target="http://ru/wikipedia/org/wiki" TargetMode="External"/><Relationship Id="rId160" Type="http://schemas.openxmlformats.org/officeDocument/2006/relationships/hyperlink" Target="http://moikompas/ru/tags/plastilin" TargetMode="External"/><Relationship Id="rId22" Type="http://schemas.openxmlformats.org/officeDocument/2006/relationships/hyperlink" Target="http://www/vasnecov/ru" TargetMode="External"/><Relationship Id="rId43" Type="http://schemas.openxmlformats.org/officeDocument/2006/relationships/hyperlink" Target="http://ru/wikipedia/org/wiki" TargetMode="External"/><Relationship Id="rId64" Type="http://schemas.openxmlformats.org/officeDocument/2006/relationships/hyperlink" Target="http://moikompas/ru/tags/plastilin" TargetMode="External"/><Relationship Id="rId118" Type="http://schemas.openxmlformats.org/officeDocument/2006/relationships/hyperlink" Target="http://www/vasnecov/ru" TargetMode="External"/><Relationship Id="rId139" Type="http://schemas.openxmlformats.org/officeDocument/2006/relationships/hyperlink" Target="http://ru/wikipedia/org/wiki" TargetMode="External"/><Relationship Id="rId85" Type="http://schemas.openxmlformats.org/officeDocument/2006/relationships/hyperlink" Target="http://art.thelib.ru/culture/pictures/iskusstvo_yaponii.html" TargetMode="External"/><Relationship Id="rId150" Type="http://schemas.openxmlformats.org/officeDocument/2006/relationships/hyperlink" Target="http://www/vasnecov/ru" TargetMode="External"/><Relationship Id="rId171" Type="http://schemas.openxmlformats.org/officeDocument/2006/relationships/fontTable" Target="fontTable.xml"/><Relationship Id="rId12" Type="http://schemas.openxmlformats.org/officeDocument/2006/relationships/hyperlink" Target="http://moikompas/ru/tags/plastilin" TargetMode="External"/><Relationship Id="rId33" Type="http://schemas.openxmlformats.org/officeDocument/2006/relationships/hyperlink" Target="http://art.thelib.ru/culture/pictures/iskusstvo_yaponii.html" TargetMode="External"/><Relationship Id="rId108" Type="http://schemas.openxmlformats.org/officeDocument/2006/relationships/hyperlink" Target="http://moikompas/ru/tags/plastilin" TargetMode="External"/><Relationship Id="rId129" Type="http://schemas.openxmlformats.org/officeDocument/2006/relationships/hyperlink" Target="http://art.thelib.ru/culture/pictures/iskusstvo_yaponii.html" TargetMode="External"/><Relationship Id="rId54" Type="http://schemas.openxmlformats.org/officeDocument/2006/relationships/hyperlink" Target="http://www/vasnecov/ru" TargetMode="External"/><Relationship Id="rId70" Type="http://schemas.openxmlformats.org/officeDocument/2006/relationships/hyperlink" Target="http://www/vasnecov/ru" TargetMode="External"/><Relationship Id="rId75" Type="http://schemas.openxmlformats.org/officeDocument/2006/relationships/hyperlink" Target="http://ru/wikipedia/org/wiki" TargetMode="External"/><Relationship Id="rId91" Type="http://schemas.openxmlformats.org/officeDocument/2006/relationships/hyperlink" Target="http://ru/wikipedia/org/wiki" TargetMode="External"/><Relationship Id="rId96" Type="http://schemas.openxmlformats.org/officeDocument/2006/relationships/hyperlink" Target="http://moikompas/ru/tags/plastilin" TargetMode="External"/><Relationship Id="rId140" Type="http://schemas.openxmlformats.org/officeDocument/2006/relationships/hyperlink" Target="http://moikompas/ru/tags/plastilin" TargetMode="External"/><Relationship Id="rId145" Type="http://schemas.openxmlformats.org/officeDocument/2006/relationships/hyperlink" Target="http://art.thelib.ru/culture/pictures/iskusstvo_yaponii.html" TargetMode="External"/><Relationship Id="rId161" Type="http://schemas.openxmlformats.org/officeDocument/2006/relationships/hyperlink" Target="http://art.thelib.ru/culture/pictures/iskusstvo_yaponii.html" TargetMode="External"/><Relationship Id="rId166" Type="http://schemas.openxmlformats.org/officeDocument/2006/relationships/hyperlink" Target="http://www/vasnecov/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u/wikipedia/org/wiki" TargetMode="External"/><Relationship Id="rId28" Type="http://schemas.openxmlformats.org/officeDocument/2006/relationships/hyperlink" Target="http://moikompas/ru/tags/plastilin" TargetMode="External"/><Relationship Id="rId49" Type="http://schemas.openxmlformats.org/officeDocument/2006/relationships/hyperlink" Target="http://art.thelib.ru/culture/pictures/iskusstvo_yaponii.html" TargetMode="External"/><Relationship Id="rId114" Type="http://schemas.openxmlformats.org/officeDocument/2006/relationships/hyperlink" Target="http://www/vasnecov/ru" TargetMode="External"/><Relationship Id="rId119" Type="http://schemas.openxmlformats.org/officeDocument/2006/relationships/hyperlink" Target="http://ru/wikipedia/org/wiki" TargetMode="External"/><Relationship Id="rId44" Type="http://schemas.openxmlformats.org/officeDocument/2006/relationships/hyperlink" Target="http://moikompas/ru/tags/plastilin" TargetMode="External"/><Relationship Id="rId60" Type="http://schemas.openxmlformats.org/officeDocument/2006/relationships/hyperlink" Target="http://moikompas/ru/tags/plastilin" TargetMode="External"/><Relationship Id="rId65" Type="http://schemas.openxmlformats.org/officeDocument/2006/relationships/hyperlink" Target="http://art.thelib.ru/culture/pictures/iskusstvo_yaponii.html" TargetMode="External"/><Relationship Id="rId81" Type="http://schemas.openxmlformats.org/officeDocument/2006/relationships/hyperlink" Target="http://art.thelib.ru/culture/pictures/iskusstvo_yaponii.html" TargetMode="External"/><Relationship Id="rId86" Type="http://schemas.openxmlformats.org/officeDocument/2006/relationships/hyperlink" Target="http://www/vasnecov/ru" TargetMode="External"/><Relationship Id="rId130" Type="http://schemas.openxmlformats.org/officeDocument/2006/relationships/hyperlink" Target="http://www/vasnecov/ru" TargetMode="External"/><Relationship Id="rId135" Type="http://schemas.openxmlformats.org/officeDocument/2006/relationships/hyperlink" Target="http://ru/wikipedia/org/wiki" TargetMode="External"/><Relationship Id="rId151" Type="http://schemas.openxmlformats.org/officeDocument/2006/relationships/hyperlink" Target="http://ru/wikipedia/org/wiki" TargetMode="External"/><Relationship Id="rId156" Type="http://schemas.openxmlformats.org/officeDocument/2006/relationships/hyperlink" Target="http://moikompas/ru/tags/plastilin" TargetMode="External"/><Relationship Id="rId172" Type="http://schemas.openxmlformats.org/officeDocument/2006/relationships/theme" Target="theme/theme1.xml"/><Relationship Id="rId13" Type="http://schemas.openxmlformats.org/officeDocument/2006/relationships/hyperlink" Target="http://art.thelib.ru/culture/pictures/iskusstvo_yaponii.html" TargetMode="External"/><Relationship Id="rId18" Type="http://schemas.openxmlformats.org/officeDocument/2006/relationships/hyperlink" Target="http://www/vasnecov/ru" TargetMode="External"/><Relationship Id="rId39" Type="http://schemas.openxmlformats.org/officeDocument/2006/relationships/hyperlink" Target="http://ru/wikipedia/org/wiki" TargetMode="External"/><Relationship Id="rId109" Type="http://schemas.openxmlformats.org/officeDocument/2006/relationships/hyperlink" Target="http://art.thelib.ru/culture/pictures/iskusstvo_yaponii.html" TargetMode="External"/><Relationship Id="rId34" Type="http://schemas.openxmlformats.org/officeDocument/2006/relationships/hyperlink" Target="http://www/vasnecov/ru" TargetMode="External"/><Relationship Id="rId50" Type="http://schemas.openxmlformats.org/officeDocument/2006/relationships/hyperlink" Target="http://www/vasnecov/ru" TargetMode="External"/><Relationship Id="rId55" Type="http://schemas.openxmlformats.org/officeDocument/2006/relationships/hyperlink" Target="http://ru/wikipedia/org/wiki" TargetMode="External"/><Relationship Id="rId76" Type="http://schemas.openxmlformats.org/officeDocument/2006/relationships/hyperlink" Target="http://moikompas/ru/tags/plastilin" TargetMode="External"/><Relationship Id="rId97" Type="http://schemas.openxmlformats.org/officeDocument/2006/relationships/hyperlink" Target="http://art.thelib.ru/culture/pictures/iskusstvo_yaponii.html" TargetMode="External"/><Relationship Id="rId104" Type="http://schemas.openxmlformats.org/officeDocument/2006/relationships/hyperlink" Target="http://moikompas/ru/tags/plastilin" TargetMode="External"/><Relationship Id="rId120" Type="http://schemas.openxmlformats.org/officeDocument/2006/relationships/hyperlink" Target="http://moikompas/ru/tags/plastilin" TargetMode="External"/><Relationship Id="rId125" Type="http://schemas.openxmlformats.org/officeDocument/2006/relationships/hyperlink" Target="http://art.thelib.ru/culture/pictures/iskusstvo_yaponii.html" TargetMode="External"/><Relationship Id="rId141" Type="http://schemas.openxmlformats.org/officeDocument/2006/relationships/hyperlink" Target="http://art.thelib.ru/culture/pictures/iskusstvo_yaponii.html" TargetMode="External"/><Relationship Id="rId146" Type="http://schemas.openxmlformats.org/officeDocument/2006/relationships/hyperlink" Target="http://www/vasnecov/ru" TargetMode="External"/><Relationship Id="rId167" Type="http://schemas.openxmlformats.org/officeDocument/2006/relationships/hyperlink" Target="http://ru/wikipedia/org/wiki" TargetMode="External"/><Relationship Id="rId7" Type="http://schemas.openxmlformats.org/officeDocument/2006/relationships/endnotes" Target="endnotes.xml"/><Relationship Id="rId71" Type="http://schemas.openxmlformats.org/officeDocument/2006/relationships/hyperlink" Target="http://ru/wikipedia/org/wiki" TargetMode="External"/><Relationship Id="rId92" Type="http://schemas.openxmlformats.org/officeDocument/2006/relationships/hyperlink" Target="http://moikompas/ru/tags/plastilin" TargetMode="External"/><Relationship Id="rId162" Type="http://schemas.openxmlformats.org/officeDocument/2006/relationships/hyperlink" Target="http://www/vasnecov/ru" TargetMode="External"/><Relationship Id="rId2" Type="http://schemas.openxmlformats.org/officeDocument/2006/relationships/numbering" Target="numbering.xml"/><Relationship Id="rId29" Type="http://schemas.openxmlformats.org/officeDocument/2006/relationships/hyperlink" Target="http://art.thelib.ru/culture/pictures/iskusstvo_yaponii.html" TargetMode="External"/><Relationship Id="rId24" Type="http://schemas.openxmlformats.org/officeDocument/2006/relationships/hyperlink" Target="http://moikompas/ru/tags/plastilin" TargetMode="External"/><Relationship Id="rId40" Type="http://schemas.openxmlformats.org/officeDocument/2006/relationships/hyperlink" Target="http://moikompas/ru/tags/plastilin" TargetMode="External"/><Relationship Id="rId45" Type="http://schemas.openxmlformats.org/officeDocument/2006/relationships/hyperlink" Target="http://art.thelib.ru/culture/pictures/iskusstvo_yaponii.html" TargetMode="External"/><Relationship Id="rId66" Type="http://schemas.openxmlformats.org/officeDocument/2006/relationships/hyperlink" Target="http://www/vasnecov/ru" TargetMode="External"/><Relationship Id="rId87" Type="http://schemas.openxmlformats.org/officeDocument/2006/relationships/hyperlink" Target="http://ru/wikipedia/org/wiki" TargetMode="External"/><Relationship Id="rId110" Type="http://schemas.openxmlformats.org/officeDocument/2006/relationships/hyperlink" Target="http://www/vasnecov/ru" TargetMode="External"/><Relationship Id="rId115" Type="http://schemas.openxmlformats.org/officeDocument/2006/relationships/hyperlink" Target="http://ru/wikipedia/org/wiki" TargetMode="External"/><Relationship Id="rId131" Type="http://schemas.openxmlformats.org/officeDocument/2006/relationships/hyperlink" Target="http://ru/wikipedia/org/wiki" TargetMode="External"/><Relationship Id="rId136" Type="http://schemas.openxmlformats.org/officeDocument/2006/relationships/hyperlink" Target="http://moikompas/ru/tags/plastilin" TargetMode="External"/><Relationship Id="rId157" Type="http://schemas.openxmlformats.org/officeDocument/2006/relationships/hyperlink" Target="http://art.thelib.ru/culture/pictures/iskusstvo_yaponii.html" TargetMode="External"/><Relationship Id="rId61" Type="http://schemas.openxmlformats.org/officeDocument/2006/relationships/hyperlink" Target="http://art.thelib.ru/culture/pictures/iskusstvo_yaponii.html" TargetMode="External"/><Relationship Id="rId82" Type="http://schemas.openxmlformats.org/officeDocument/2006/relationships/hyperlink" Target="http://www/vasnecov/ru" TargetMode="External"/><Relationship Id="rId152" Type="http://schemas.openxmlformats.org/officeDocument/2006/relationships/hyperlink" Target="http://moikompas/ru/tags/plastilin" TargetMode="External"/><Relationship Id="rId19" Type="http://schemas.openxmlformats.org/officeDocument/2006/relationships/hyperlink" Target="http://ru/wikipedia/org/wiki" TargetMode="External"/><Relationship Id="rId14" Type="http://schemas.openxmlformats.org/officeDocument/2006/relationships/hyperlink" Target="http://www/vasnecov/ru" TargetMode="External"/><Relationship Id="rId30" Type="http://schemas.openxmlformats.org/officeDocument/2006/relationships/hyperlink" Target="http://www/vasnecov/ru" TargetMode="External"/><Relationship Id="rId35" Type="http://schemas.openxmlformats.org/officeDocument/2006/relationships/hyperlink" Target="http://ru/wikipedia/org/wiki" TargetMode="External"/><Relationship Id="rId56" Type="http://schemas.openxmlformats.org/officeDocument/2006/relationships/hyperlink" Target="http://moikompas/ru/tags/plastilin" TargetMode="External"/><Relationship Id="rId77" Type="http://schemas.openxmlformats.org/officeDocument/2006/relationships/hyperlink" Target="http://art.thelib.ru/culture/pictures/iskusstvo_yaponii.html" TargetMode="External"/><Relationship Id="rId100" Type="http://schemas.openxmlformats.org/officeDocument/2006/relationships/hyperlink" Target="http://moikompas/ru/tags/plastilin" TargetMode="External"/><Relationship Id="rId105" Type="http://schemas.openxmlformats.org/officeDocument/2006/relationships/hyperlink" Target="http://art.thelib.ru/culture/pictures/iskusstvo_yaponii.html" TargetMode="External"/><Relationship Id="rId126" Type="http://schemas.openxmlformats.org/officeDocument/2006/relationships/hyperlink" Target="http://www/vasnecov/ru" TargetMode="External"/><Relationship Id="rId147" Type="http://schemas.openxmlformats.org/officeDocument/2006/relationships/hyperlink" Target="http://ru/wikipedia/org/wiki" TargetMode="External"/><Relationship Id="rId168" Type="http://schemas.openxmlformats.org/officeDocument/2006/relationships/hyperlink" Target="http://moikompas/ru/tags/plastilin" TargetMode="External"/><Relationship Id="rId8" Type="http://schemas.openxmlformats.org/officeDocument/2006/relationships/hyperlink" Target="http://www.youtube.com/watch" TargetMode="External"/><Relationship Id="rId51" Type="http://schemas.openxmlformats.org/officeDocument/2006/relationships/hyperlink" Target="http://ru/wikipedia/org/wiki" TargetMode="External"/><Relationship Id="rId72" Type="http://schemas.openxmlformats.org/officeDocument/2006/relationships/hyperlink" Target="http://moikompas/ru/tags/plastilin" TargetMode="External"/><Relationship Id="rId93" Type="http://schemas.openxmlformats.org/officeDocument/2006/relationships/hyperlink" Target="http://art.thelib.ru/culture/pictures/iskusstvo_yaponii.html" TargetMode="External"/><Relationship Id="rId98" Type="http://schemas.openxmlformats.org/officeDocument/2006/relationships/hyperlink" Target="http://www/vasnecov/ru" TargetMode="External"/><Relationship Id="rId121" Type="http://schemas.openxmlformats.org/officeDocument/2006/relationships/hyperlink" Target="http://art.thelib.ru/culture/pictures/iskusstvo_yaponii.html" TargetMode="External"/><Relationship Id="rId142" Type="http://schemas.openxmlformats.org/officeDocument/2006/relationships/hyperlink" Target="http://www/vasnecov/ru" TargetMode="External"/><Relationship Id="rId163" Type="http://schemas.openxmlformats.org/officeDocument/2006/relationships/hyperlink" Target="http://ru/wikipedia/org/wiki" TargetMode="External"/><Relationship Id="rId3" Type="http://schemas.openxmlformats.org/officeDocument/2006/relationships/styles" Target="styles.xml"/><Relationship Id="rId25" Type="http://schemas.openxmlformats.org/officeDocument/2006/relationships/hyperlink" Target="http://art.thelib.ru/culture/pictures/iskusstvo_yaponii.html" TargetMode="External"/><Relationship Id="rId46" Type="http://schemas.openxmlformats.org/officeDocument/2006/relationships/hyperlink" Target="http://www/vasnecov/ru" TargetMode="External"/><Relationship Id="rId67" Type="http://schemas.openxmlformats.org/officeDocument/2006/relationships/hyperlink" Target="http://ru/wikipedia/org/wiki" TargetMode="External"/><Relationship Id="rId116" Type="http://schemas.openxmlformats.org/officeDocument/2006/relationships/hyperlink" Target="http://moikompas/ru/tags/plastilin" TargetMode="External"/><Relationship Id="rId137" Type="http://schemas.openxmlformats.org/officeDocument/2006/relationships/hyperlink" Target="http://art.thelib.ru/culture/pictures/iskusstvo_yaponii.html" TargetMode="External"/><Relationship Id="rId158" Type="http://schemas.openxmlformats.org/officeDocument/2006/relationships/hyperlink" Target="http://www/vasnecov/ru" TargetMode="External"/><Relationship Id="rId20" Type="http://schemas.openxmlformats.org/officeDocument/2006/relationships/hyperlink" Target="http://moikompas/ru/tags/plastilin" TargetMode="External"/><Relationship Id="rId41" Type="http://schemas.openxmlformats.org/officeDocument/2006/relationships/hyperlink" Target="http://art.thelib.ru/culture/pictures/iskusstvo_yaponii.html" TargetMode="External"/><Relationship Id="rId62" Type="http://schemas.openxmlformats.org/officeDocument/2006/relationships/hyperlink" Target="http://www/vasnecov/ru" TargetMode="External"/><Relationship Id="rId83" Type="http://schemas.openxmlformats.org/officeDocument/2006/relationships/hyperlink" Target="http://ru/wikipedia/org/wiki" TargetMode="External"/><Relationship Id="rId88" Type="http://schemas.openxmlformats.org/officeDocument/2006/relationships/hyperlink" Target="http://moikompas/ru/tags/plastilin" TargetMode="External"/><Relationship Id="rId111" Type="http://schemas.openxmlformats.org/officeDocument/2006/relationships/hyperlink" Target="http://ru/wikipedia/org/wiki" TargetMode="External"/><Relationship Id="rId132" Type="http://schemas.openxmlformats.org/officeDocument/2006/relationships/hyperlink" Target="http://moikompas/ru/tags/plastilin" TargetMode="External"/><Relationship Id="rId153" Type="http://schemas.openxmlformats.org/officeDocument/2006/relationships/hyperlink" Target="http://art.thelib.ru/culture/pictures/iskusstvo_yaponii.html" TargetMode="External"/><Relationship Id="rId15" Type="http://schemas.openxmlformats.org/officeDocument/2006/relationships/hyperlink" Target="http://ru/wikipedia/org/wiki" TargetMode="External"/><Relationship Id="rId36" Type="http://schemas.openxmlformats.org/officeDocument/2006/relationships/hyperlink" Target="http://moikompas/ru/tags/plastilin" TargetMode="External"/><Relationship Id="rId57" Type="http://schemas.openxmlformats.org/officeDocument/2006/relationships/hyperlink" Target="http://art.thelib.ru/culture/pictures/iskusstvo_yaponii.html" TargetMode="External"/><Relationship Id="rId106" Type="http://schemas.openxmlformats.org/officeDocument/2006/relationships/hyperlink" Target="http://www/vasnecov/ru" TargetMode="External"/><Relationship Id="rId127" Type="http://schemas.openxmlformats.org/officeDocument/2006/relationships/hyperlink" Target="http://ru/wikipedia/org/wiki" TargetMode="External"/><Relationship Id="rId10" Type="http://schemas.openxmlformats.org/officeDocument/2006/relationships/hyperlink" Target="http://www.youtube.com/watch?v=PQ-ZGJTzOKg" TargetMode="External"/><Relationship Id="rId31" Type="http://schemas.openxmlformats.org/officeDocument/2006/relationships/hyperlink" Target="http://ru/wikipedia/org/wiki" TargetMode="External"/><Relationship Id="rId52" Type="http://schemas.openxmlformats.org/officeDocument/2006/relationships/hyperlink" Target="http://moikompas/ru/tags/plastilin" TargetMode="External"/><Relationship Id="rId73" Type="http://schemas.openxmlformats.org/officeDocument/2006/relationships/hyperlink" Target="http://art.thelib.ru/culture/pictures/iskusstvo_yaponii.html" TargetMode="External"/><Relationship Id="rId78" Type="http://schemas.openxmlformats.org/officeDocument/2006/relationships/hyperlink" Target="http://www/vasnecov/ru" TargetMode="External"/><Relationship Id="rId94" Type="http://schemas.openxmlformats.org/officeDocument/2006/relationships/hyperlink" Target="http://www/vasnecov/ru" TargetMode="External"/><Relationship Id="rId99" Type="http://schemas.openxmlformats.org/officeDocument/2006/relationships/hyperlink" Target="http://ru/wikipedia/org/wiki" TargetMode="External"/><Relationship Id="rId101" Type="http://schemas.openxmlformats.org/officeDocument/2006/relationships/hyperlink" Target="http://art.thelib.ru/culture/pictures/iskusstvo_yaponii.html" TargetMode="External"/><Relationship Id="rId122" Type="http://schemas.openxmlformats.org/officeDocument/2006/relationships/hyperlink" Target="http://www/vasnecov/ru" TargetMode="External"/><Relationship Id="rId143" Type="http://schemas.openxmlformats.org/officeDocument/2006/relationships/hyperlink" Target="http://ru/wikipedia/org/wiki" TargetMode="External"/><Relationship Id="rId148" Type="http://schemas.openxmlformats.org/officeDocument/2006/relationships/hyperlink" Target="http://moikompas/ru/tags/plastilin" TargetMode="External"/><Relationship Id="rId164" Type="http://schemas.openxmlformats.org/officeDocument/2006/relationships/hyperlink" Target="http://moikompas/ru/tags/plastilin" TargetMode="External"/><Relationship Id="rId169" Type="http://schemas.openxmlformats.org/officeDocument/2006/relationships/hyperlink" Target="http://art.thelib.ru/culture/pictures/iskusstvo_yaponii.html" TargetMode="External"/><Relationship Id="rId4" Type="http://schemas.openxmlformats.org/officeDocument/2006/relationships/settings" Target="settings.xml"/><Relationship Id="rId9" Type="http://schemas.openxmlformats.org/officeDocument/2006/relationships/hyperlink" Target="http://www.youtube.com/watch?v=VEM6akFGxtE" TargetMode="External"/><Relationship Id="rId26" Type="http://schemas.openxmlformats.org/officeDocument/2006/relationships/hyperlink" Target="http://www/vasnecov/ru" TargetMode="External"/><Relationship Id="rId47" Type="http://schemas.openxmlformats.org/officeDocument/2006/relationships/hyperlink" Target="http://ru/wikipedia/org/wiki" TargetMode="External"/><Relationship Id="rId68" Type="http://schemas.openxmlformats.org/officeDocument/2006/relationships/hyperlink" Target="http://moikompas/ru/tags/plastilin" TargetMode="External"/><Relationship Id="rId89" Type="http://schemas.openxmlformats.org/officeDocument/2006/relationships/hyperlink" Target="http://art.thelib.ru/culture/pictures/iskusstvo_yaponii.html" TargetMode="External"/><Relationship Id="rId112" Type="http://schemas.openxmlformats.org/officeDocument/2006/relationships/hyperlink" Target="http://moikompas/ru/tags/plastilin" TargetMode="External"/><Relationship Id="rId133" Type="http://schemas.openxmlformats.org/officeDocument/2006/relationships/hyperlink" Target="http://art.thelib.ru/culture/pictures/iskusstvo_yaponii.html" TargetMode="External"/><Relationship Id="rId154" Type="http://schemas.openxmlformats.org/officeDocument/2006/relationships/hyperlink" Target="http://www/vasnecov/ru" TargetMode="External"/><Relationship Id="rId16" Type="http://schemas.openxmlformats.org/officeDocument/2006/relationships/hyperlink" Target="http://moikompas/ru/tags/plastilin" TargetMode="External"/><Relationship Id="rId37" Type="http://schemas.openxmlformats.org/officeDocument/2006/relationships/hyperlink" Target="http://art.thelib.ru/culture/pictures/iskusstvo_yaponii.html" TargetMode="External"/><Relationship Id="rId58" Type="http://schemas.openxmlformats.org/officeDocument/2006/relationships/hyperlink" Target="http://www/vasnecov/ru" TargetMode="External"/><Relationship Id="rId79" Type="http://schemas.openxmlformats.org/officeDocument/2006/relationships/hyperlink" Target="http://ru/wikipedia/org/wiki" TargetMode="External"/><Relationship Id="rId102" Type="http://schemas.openxmlformats.org/officeDocument/2006/relationships/hyperlink" Target="http://www/vasnecov/ru" TargetMode="External"/><Relationship Id="rId123" Type="http://schemas.openxmlformats.org/officeDocument/2006/relationships/hyperlink" Target="http://ru/wikipedia/org/wiki" TargetMode="External"/><Relationship Id="rId144" Type="http://schemas.openxmlformats.org/officeDocument/2006/relationships/hyperlink" Target="http://moikompas/ru/tags/plastilin" TargetMode="External"/><Relationship Id="rId90" Type="http://schemas.openxmlformats.org/officeDocument/2006/relationships/hyperlink" Target="http://www/vasnecov/ru" TargetMode="External"/><Relationship Id="rId165" Type="http://schemas.openxmlformats.org/officeDocument/2006/relationships/hyperlink" Target="http://art.thelib.ru/culture/pictures/iskusstvo_yaponii.html" TargetMode="External"/><Relationship Id="rId27" Type="http://schemas.openxmlformats.org/officeDocument/2006/relationships/hyperlink" Target="http://ru/wikipedia/org/wiki" TargetMode="External"/><Relationship Id="rId48" Type="http://schemas.openxmlformats.org/officeDocument/2006/relationships/hyperlink" Target="http://moikompas/ru/tags/plastilin" TargetMode="External"/><Relationship Id="rId69" Type="http://schemas.openxmlformats.org/officeDocument/2006/relationships/hyperlink" Target="http://art.thelib.ru/culture/pictures/iskusstvo_yaponii.html" TargetMode="External"/><Relationship Id="rId113" Type="http://schemas.openxmlformats.org/officeDocument/2006/relationships/hyperlink" Target="http://art.thelib.ru/culture/pictures/iskusstvo_yaponii.html" TargetMode="External"/><Relationship Id="rId134" Type="http://schemas.openxmlformats.org/officeDocument/2006/relationships/hyperlink" Target="http://www/vasnecov/ru" TargetMode="External"/><Relationship Id="rId80" Type="http://schemas.openxmlformats.org/officeDocument/2006/relationships/hyperlink" Target="http://moikompas/ru/tags/plastilin" TargetMode="External"/><Relationship Id="rId155" Type="http://schemas.openxmlformats.org/officeDocument/2006/relationships/hyperlink" Target="http://ru/wikipedia/org/wiki" TargetMode="External"/><Relationship Id="rId17" Type="http://schemas.openxmlformats.org/officeDocument/2006/relationships/hyperlink" Target="http://art.thelib.ru/culture/pictures/iskusstvo_yaponii.html" TargetMode="External"/><Relationship Id="rId38" Type="http://schemas.openxmlformats.org/officeDocument/2006/relationships/hyperlink" Target="http://www/vasnecov/ru" TargetMode="External"/><Relationship Id="rId59" Type="http://schemas.openxmlformats.org/officeDocument/2006/relationships/hyperlink" Target="http://ru/wikipedia/org/wiki" TargetMode="External"/><Relationship Id="rId103" Type="http://schemas.openxmlformats.org/officeDocument/2006/relationships/hyperlink" Target="http://ru/wikipedia/org/wiki" TargetMode="External"/><Relationship Id="rId124" Type="http://schemas.openxmlformats.org/officeDocument/2006/relationships/hyperlink" Target="http://moikompas/ru/tags/plast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8A9FA-B4A3-48E0-91D1-52DEA5A6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19163</Words>
  <Characters>109235</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128142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пк</cp:lastModifiedBy>
  <cp:revision>9</cp:revision>
  <dcterms:created xsi:type="dcterms:W3CDTF">2022-10-01T06:44:00Z</dcterms:created>
  <dcterms:modified xsi:type="dcterms:W3CDTF">2022-10-21T18:18:00Z</dcterms:modified>
  <cp:category/>
</cp:coreProperties>
</file>